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1EF4B" w14:textId="77777777" w:rsidR="004D788A" w:rsidRPr="00376682" w:rsidRDefault="004D788A" w:rsidP="004D788A">
      <w:pPr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4D95F3FA" w14:textId="0C701F43" w:rsidR="004D788A" w:rsidRPr="00376682" w:rsidRDefault="004D788A" w:rsidP="004D788A">
      <w:pPr>
        <w:jc w:val="right"/>
        <w:rPr>
          <w:rFonts w:ascii="Arial" w:hAnsi="Arial" w:cs="Arial"/>
          <w:i/>
          <w:sz w:val="18"/>
          <w:szCs w:val="18"/>
        </w:rPr>
      </w:pPr>
      <w:r w:rsidRPr="00376682">
        <w:rPr>
          <w:rFonts w:ascii="Arial" w:hAnsi="Arial" w:cs="Arial"/>
          <w:i/>
          <w:sz w:val="18"/>
          <w:szCs w:val="18"/>
        </w:rPr>
        <w:t xml:space="preserve">załącznik nr </w:t>
      </w:r>
      <w:r w:rsidR="006A749C">
        <w:rPr>
          <w:rFonts w:ascii="Arial" w:hAnsi="Arial" w:cs="Arial"/>
          <w:i/>
          <w:sz w:val="18"/>
          <w:szCs w:val="18"/>
        </w:rPr>
        <w:t>3</w:t>
      </w:r>
      <w:r w:rsidRPr="00376682">
        <w:rPr>
          <w:rFonts w:ascii="Arial" w:hAnsi="Arial" w:cs="Arial"/>
          <w:i/>
          <w:sz w:val="18"/>
          <w:szCs w:val="18"/>
        </w:rPr>
        <w:t xml:space="preserve"> do SWZ</w:t>
      </w:r>
    </w:p>
    <w:p w14:paraId="0CBD8E99" w14:textId="77777777" w:rsidR="004D788A" w:rsidRPr="00376682" w:rsidRDefault="004D788A" w:rsidP="00F20682">
      <w:pPr>
        <w:jc w:val="right"/>
        <w:rPr>
          <w:rFonts w:ascii="Arial" w:hAnsi="Arial" w:cs="Arial"/>
          <w:i/>
          <w:sz w:val="18"/>
          <w:szCs w:val="18"/>
        </w:rPr>
      </w:pPr>
      <w:r w:rsidRPr="00376682">
        <w:rPr>
          <w:rFonts w:ascii="Arial" w:hAnsi="Arial" w:cs="Arial"/>
          <w:i/>
          <w:sz w:val="18"/>
          <w:szCs w:val="18"/>
        </w:rPr>
        <w:t>załącznik do oferty</w:t>
      </w:r>
    </w:p>
    <w:p w14:paraId="5F142FB7" w14:textId="2100345F" w:rsidR="004D788A" w:rsidRDefault="004D788A" w:rsidP="004D788A">
      <w:pPr>
        <w:spacing w:line="480" w:lineRule="auto"/>
        <w:ind w:left="5246" w:firstLine="708"/>
        <w:rPr>
          <w:rFonts w:ascii="Arial" w:hAnsi="Arial" w:cs="Arial"/>
          <w:b/>
          <w:sz w:val="18"/>
          <w:szCs w:val="18"/>
        </w:rPr>
      </w:pPr>
    </w:p>
    <w:p w14:paraId="1FE5E6F2" w14:textId="77777777" w:rsidR="00F20682" w:rsidRPr="00376682" w:rsidRDefault="00F20682" w:rsidP="004D788A">
      <w:pPr>
        <w:spacing w:line="480" w:lineRule="auto"/>
        <w:ind w:left="5246" w:firstLine="708"/>
        <w:rPr>
          <w:rFonts w:ascii="Arial" w:hAnsi="Arial" w:cs="Arial"/>
          <w:b/>
          <w:sz w:val="18"/>
          <w:szCs w:val="18"/>
        </w:rPr>
      </w:pPr>
    </w:p>
    <w:p w14:paraId="247758CC" w14:textId="77777777" w:rsidR="004D788A" w:rsidRPr="00A22DCF" w:rsidRDefault="004D788A" w:rsidP="004D788A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196515F" w14:textId="77777777" w:rsidR="004D788A" w:rsidRPr="00A22DCF" w:rsidRDefault="004D788A" w:rsidP="004D788A">
      <w:pPr>
        <w:spacing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EBC5305" w14:textId="77777777" w:rsidR="004D788A" w:rsidRPr="00A22DCF" w:rsidRDefault="004D788A" w:rsidP="004D788A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9C9D8C9" w14:textId="77777777" w:rsidR="004D788A" w:rsidRPr="00A22DCF" w:rsidRDefault="004D788A" w:rsidP="004D788A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F8E550F" w14:textId="77777777" w:rsidR="004D788A" w:rsidRPr="00A22DCF" w:rsidRDefault="004D788A" w:rsidP="004D788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2620993" w14:textId="77777777" w:rsidR="004D788A" w:rsidRPr="00842991" w:rsidRDefault="004D788A" w:rsidP="004D788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616202D" w14:textId="77777777" w:rsidR="004D788A" w:rsidRPr="00262D61" w:rsidRDefault="004D788A" w:rsidP="004D788A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9DD14AB" w14:textId="77777777" w:rsidR="004D788A" w:rsidRPr="00A22DCF" w:rsidRDefault="004D788A" w:rsidP="004D788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16ED868" w14:textId="77777777" w:rsidR="004D788A" w:rsidRPr="00842991" w:rsidRDefault="004D788A" w:rsidP="004D788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4710A62" w14:textId="77777777" w:rsidR="004D788A" w:rsidRPr="00A22DCF" w:rsidRDefault="004D788A" w:rsidP="004D788A">
      <w:pPr>
        <w:rPr>
          <w:rFonts w:ascii="Arial" w:hAnsi="Arial" w:cs="Arial"/>
          <w:sz w:val="21"/>
          <w:szCs w:val="21"/>
        </w:rPr>
      </w:pPr>
    </w:p>
    <w:p w14:paraId="2FA8546D" w14:textId="77777777" w:rsidR="004D788A" w:rsidRDefault="004D788A" w:rsidP="004D788A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7BBB921" w14:textId="77777777" w:rsidR="004D788A" w:rsidRPr="00D9586F" w:rsidRDefault="004D788A" w:rsidP="004D78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7BA1788" w14:textId="77777777" w:rsidR="004D788A" w:rsidRPr="00D9586F" w:rsidRDefault="004D788A" w:rsidP="004D788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9258F81" w14:textId="77777777" w:rsidR="004D788A" w:rsidRPr="008A6C4C" w:rsidRDefault="004D788A" w:rsidP="004D788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0FF0C33" w14:textId="77777777" w:rsidR="004D788A" w:rsidRPr="00A22DCF" w:rsidRDefault="004D788A" w:rsidP="004D788A">
      <w:pPr>
        <w:jc w:val="both"/>
        <w:rPr>
          <w:rFonts w:ascii="Arial" w:hAnsi="Arial" w:cs="Arial"/>
          <w:sz w:val="21"/>
          <w:szCs w:val="21"/>
        </w:rPr>
      </w:pPr>
    </w:p>
    <w:p w14:paraId="41AA4224" w14:textId="56BF9F5F" w:rsidR="005B4628" w:rsidRPr="006A749C" w:rsidRDefault="004D788A" w:rsidP="006A749C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0759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</w:t>
      </w:r>
      <w:bookmarkStart w:id="0" w:name="_Hlk168904344"/>
      <w:r w:rsidR="0007591F">
        <w:rPr>
          <w:rFonts w:ascii="Arial" w:hAnsi="Arial" w:cs="Arial"/>
          <w:sz w:val="21"/>
          <w:szCs w:val="21"/>
        </w:rPr>
        <w:t>:</w:t>
      </w:r>
      <w:r w:rsidR="007E31CC" w:rsidRPr="00BD1F70">
        <w:rPr>
          <w:rFonts w:ascii="Arial" w:hAnsi="Arial" w:cs="Arial"/>
          <w:b/>
          <w:sz w:val="22"/>
          <w:szCs w:val="22"/>
        </w:rPr>
        <w:t xml:space="preserve"> </w:t>
      </w:r>
      <w:bookmarkStart w:id="1" w:name="_Hlk168903391"/>
      <w:bookmarkStart w:id="2" w:name="_Hlk168903166"/>
      <w:r w:rsidR="008A4D3B">
        <w:rPr>
          <w:rFonts w:ascii="Century Gothic" w:hAnsi="Century Gothic" w:cs="Tahoma"/>
          <w:b/>
          <w:sz w:val="22"/>
          <w:szCs w:val="22"/>
        </w:rPr>
        <w:t>Dostawa</w:t>
      </w:r>
      <w:r w:rsidR="008A4D3B">
        <w:rPr>
          <w:rFonts w:ascii="Calibri" w:hAnsi="Calibri" w:cs="Tahoma"/>
          <w:b/>
          <w:sz w:val="22"/>
          <w:szCs w:val="22"/>
        </w:rPr>
        <w:t xml:space="preserve"> </w:t>
      </w:r>
      <w:r w:rsidR="008A4D3B">
        <w:rPr>
          <w:rFonts w:ascii="Verdana" w:hAnsi="Verdana"/>
          <w:sz w:val="20"/>
          <w:szCs w:val="20"/>
        </w:rPr>
        <w:t> </w:t>
      </w:r>
      <w:r w:rsidR="008A4D3B">
        <w:rPr>
          <w:rFonts w:ascii="Verdana" w:hAnsi="Verdana"/>
          <w:b/>
          <w:bCs/>
          <w:sz w:val="20"/>
          <w:szCs w:val="20"/>
        </w:rPr>
        <w:t xml:space="preserve">medycznego sprzętu jednorazowego użytku dla Pracowni Inwazyjnego leczenia  Udarów Mózgu w WSZ </w:t>
      </w:r>
      <w:r w:rsidR="006A749C" w:rsidRPr="008A4D3B">
        <w:rPr>
          <w:rFonts w:ascii="Verdana" w:hAnsi="Verdana"/>
          <w:b/>
          <w:bCs/>
          <w:sz w:val="20"/>
          <w:szCs w:val="20"/>
        </w:rPr>
        <w:t xml:space="preserve">w </w:t>
      </w:r>
      <w:bookmarkEnd w:id="0"/>
      <w:bookmarkEnd w:id="1"/>
      <w:bookmarkEnd w:id="2"/>
      <w:r w:rsidR="008A4D3B" w:rsidRPr="008A4D3B">
        <w:rPr>
          <w:rFonts w:ascii="Verdana" w:hAnsi="Verdana"/>
          <w:b/>
          <w:bCs/>
          <w:sz w:val="20"/>
          <w:szCs w:val="20"/>
        </w:rPr>
        <w:t>Płocku</w:t>
      </w:r>
      <w:r w:rsidR="008A4D3B">
        <w:rPr>
          <w:rFonts w:ascii="Verdana" w:hAnsi="Verdana"/>
          <w:b/>
          <w:bCs/>
          <w:sz w:val="20"/>
          <w:szCs w:val="20"/>
        </w:rPr>
        <w:t xml:space="preserve"> </w:t>
      </w:r>
      <w:r w:rsidR="005B4628" w:rsidRPr="008A4D3B">
        <w:rPr>
          <w:rFonts w:ascii="Arial" w:hAnsi="Arial" w:cs="Arial"/>
          <w:b/>
          <w:bCs/>
          <w:iCs/>
          <w:sz w:val="20"/>
          <w:szCs w:val="20"/>
        </w:rPr>
        <w:t>nr</w:t>
      </w:r>
      <w:r w:rsidR="005B4628" w:rsidRPr="00E93858">
        <w:rPr>
          <w:rFonts w:ascii="Arial" w:hAnsi="Arial" w:cs="Arial"/>
          <w:bCs/>
          <w:iCs/>
          <w:sz w:val="20"/>
          <w:szCs w:val="20"/>
        </w:rPr>
        <w:t xml:space="preserve"> post</w:t>
      </w:r>
      <w:r w:rsidR="005B4628">
        <w:rPr>
          <w:rFonts w:ascii="Arial" w:hAnsi="Arial" w:cs="Arial"/>
          <w:bCs/>
          <w:iCs/>
          <w:sz w:val="20"/>
          <w:szCs w:val="20"/>
        </w:rPr>
        <w:t>ę</w:t>
      </w:r>
      <w:r w:rsidR="005B4628" w:rsidRPr="00E93858">
        <w:rPr>
          <w:rFonts w:ascii="Arial" w:hAnsi="Arial" w:cs="Arial"/>
          <w:bCs/>
          <w:iCs/>
          <w:sz w:val="20"/>
          <w:szCs w:val="20"/>
        </w:rPr>
        <w:t>powania</w:t>
      </w:r>
      <w:r w:rsidR="005B4628">
        <w:rPr>
          <w:rFonts w:ascii="Arial" w:hAnsi="Arial" w:cs="Arial"/>
          <w:b/>
          <w:i/>
          <w:sz w:val="20"/>
          <w:szCs w:val="20"/>
        </w:rPr>
        <w:t xml:space="preserve"> </w:t>
      </w:r>
      <w:r w:rsidR="005B4628" w:rsidRPr="00F217F0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SZ.2910.</w:t>
      </w:r>
      <w:r w:rsidR="006A749C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 xml:space="preserve"> </w:t>
      </w:r>
      <w:r w:rsidR="00223B53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24</w:t>
      </w:r>
      <w:r w:rsidR="005B4628" w:rsidRPr="00F217F0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.(</w:t>
      </w:r>
      <w:r w:rsidR="006A749C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 xml:space="preserve">  </w:t>
      </w:r>
      <w:r w:rsidR="00754626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/ZP/2</w:t>
      </w:r>
      <w:r w:rsidR="008A4D3B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5</w:t>
      </w:r>
      <w:r w:rsidR="005B4628" w:rsidRPr="00F217F0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)</w:t>
      </w:r>
      <w:r w:rsidR="005B4628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.</w:t>
      </w:r>
      <w:r w:rsidR="00754626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202</w:t>
      </w:r>
      <w:r w:rsidR="008A4D3B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5</w:t>
      </w:r>
      <w:r w:rsidR="005B4628" w:rsidRPr="00F217F0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.</w:t>
      </w:r>
      <w:r w:rsidR="00E30C0F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EK</w:t>
      </w:r>
      <w:r w:rsidR="005B4628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B4628" w:rsidRPr="00E93858">
        <w:rPr>
          <w:rFonts w:ascii="Arial" w:hAnsi="Arial" w:cs="Arial"/>
          <w:b/>
          <w:bCs/>
          <w:sz w:val="18"/>
          <w:szCs w:val="18"/>
        </w:rPr>
        <w:t>Wojewódzki Szpital Zespolony w Płocku</w:t>
      </w:r>
      <w:r w:rsidR="005B4628" w:rsidRPr="00EB7CDE">
        <w:rPr>
          <w:rFonts w:ascii="Arial" w:hAnsi="Arial" w:cs="Arial"/>
          <w:i/>
          <w:sz w:val="16"/>
          <w:szCs w:val="16"/>
        </w:rPr>
        <w:t>,</w:t>
      </w:r>
      <w:r w:rsidR="005B4628" w:rsidRPr="00647A1F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5B4628" w:rsidRPr="00A22DCF">
        <w:rPr>
          <w:rFonts w:ascii="Arial" w:hAnsi="Arial" w:cs="Arial"/>
          <w:sz w:val="21"/>
          <w:szCs w:val="21"/>
        </w:rPr>
        <w:t>oświadczam, co następuje:</w:t>
      </w:r>
    </w:p>
    <w:p w14:paraId="524B9A12" w14:textId="77777777" w:rsidR="004D788A" w:rsidRPr="001448FB" w:rsidRDefault="004D788A" w:rsidP="004D788A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9628B7E" w14:textId="77777777" w:rsidR="004D788A" w:rsidRDefault="004D788A" w:rsidP="004D788A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148E2A48" w14:textId="77777777" w:rsidR="004D788A" w:rsidRPr="004B00A9" w:rsidRDefault="004D788A" w:rsidP="00E73092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2CF8C6E7" w14:textId="77777777" w:rsidR="004D788A" w:rsidRPr="00EE7725" w:rsidRDefault="004D788A" w:rsidP="00E73092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3"/>
    <w:p w14:paraId="5EF34EFA" w14:textId="6630B226" w:rsidR="004D788A" w:rsidRDefault="004D788A" w:rsidP="004D788A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7D1D33">
        <w:rPr>
          <w:rFonts w:ascii="Arial" w:hAnsi="Arial" w:cs="Arial"/>
          <w:sz w:val="21"/>
          <w:szCs w:val="21"/>
        </w:rPr>
        <w:t xml:space="preserve"> pkt. 4 -10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729BC77" w14:textId="77777777" w:rsidR="004D788A" w:rsidRPr="00272C31" w:rsidRDefault="004D788A" w:rsidP="00E73092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572FED6E" w14:textId="752B6E5A" w:rsidR="004D788A" w:rsidRPr="00DD59F0" w:rsidRDefault="004D788A" w:rsidP="00E73092">
      <w:pPr>
        <w:pStyle w:val="NormalnyWeb"/>
        <w:numPr>
          <w:ilvl w:val="0"/>
          <w:numId w:val="34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515A59">
        <w:rPr>
          <w:rFonts w:ascii="Arial" w:hAnsi="Arial" w:cs="Arial"/>
          <w:i/>
          <w:iCs/>
          <w:color w:val="222222"/>
          <w:sz w:val="21"/>
          <w:szCs w:val="21"/>
        </w:rPr>
        <w:t>tj.</w:t>
      </w:r>
    </w:p>
    <w:p w14:paraId="64B48ABF" w14:textId="77777777" w:rsidR="004D788A" w:rsidRPr="00E31C06" w:rsidRDefault="004D788A" w:rsidP="004D78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5D82E0C" w14:textId="77777777" w:rsidR="004D788A" w:rsidRPr="00706D8B" w:rsidRDefault="004D788A" w:rsidP="004D788A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BD22CFF" w14:textId="63D8EE87" w:rsidR="007D1D33" w:rsidRDefault="004D788A" w:rsidP="004D78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7D1D33">
        <w:rPr>
          <w:rFonts w:ascii="Arial" w:hAnsi="Arial" w:cs="Arial"/>
          <w:sz w:val="21"/>
          <w:szCs w:val="21"/>
        </w:rPr>
        <w:t>dziale V pkt. 2 ppkt. 2.1 SWZ</w:t>
      </w:r>
      <w:r w:rsidR="00BC3D5A">
        <w:rPr>
          <w:rFonts w:ascii="Arial" w:hAnsi="Arial" w:cs="Arial"/>
          <w:sz w:val="21"/>
          <w:szCs w:val="21"/>
        </w:rPr>
        <w:t>-NIE DOTYCZY</w:t>
      </w:r>
    </w:p>
    <w:p w14:paraId="016B6964" w14:textId="5D02B477" w:rsidR="004D788A" w:rsidRDefault="004D788A" w:rsidP="004D78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073FBD3D" w14:textId="1D253411" w:rsidR="004D788A" w:rsidRPr="00190D6E" w:rsidRDefault="004D788A" w:rsidP="004D788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34B844F" w14:textId="77777777" w:rsidR="004D788A" w:rsidRPr="001D3A19" w:rsidRDefault="004D788A" w:rsidP="004D788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731F988C" w14:textId="77777777" w:rsidR="004D788A" w:rsidRDefault="004D788A" w:rsidP="004D788A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E2C2880" w14:textId="77777777" w:rsidR="004D788A" w:rsidRPr="002E0E61" w:rsidRDefault="004D788A" w:rsidP="004D788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F1A70DF" w14:textId="77777777" w:rsidR="004D788A" w:rsidRPr="00AA336E" w:rsidRDefault="004D788A" w:rsidP="004D78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468E198" w14:textId="77777777" w:rsidR="004D788A" w:rsidRDefault="004D788A" w:rsidP="004D78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6A3621A" w14:textId="77777777" w:rsidR="004D788A" w:rsidRPr="00AA336E" w:rsidRDefault="004D788A" w:rsidP="004D78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4F77023" w14:textId="77777777" w:rsidR="004D788A" w:rsidRPr="00A22DCF" w:rsidRDefault="004D788A" w:rsidP="004D78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395CFC0" w14:textId="77777777" w:rsidR="004D788A" w:rsidRDefault="004D788A" w:rsidP="004D788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54FB4D8" w14:textId="77777777" w:rsidR="004D788A" w:rsidRDefault="004D788A" w:rsidP="004D78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D98FDF" w14:textId="77777777" w:rsidR="004D788A" w:rsidRDefault="004D788A" w:rsidP="004D78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65495B0" w14:textId="2E022B5D" w:rsidR="001F4221" w:rsidRPr="001460F0" w:rsidRDefault="004D788A" w:rsidP="001460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1F4221" w:rsidRPr="001460F0" w:rsidSect="007372B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61137" w14:textId="77777777" w:rsidR="004C6536" w:rsidRDefault="004C6536" w:rsidP="004C6536">
      <w:r>
        <w:separator/>
      </w:r>
    </w:p>
  </w:endnote>
  <w:endnote w:type="continuationSeparator" w:id="0">
    <w:p w14:paraId="21B48B56" w14:textId="77777777" w:rsidR="004C6536" w:rsidRDefault="004C6536" w:rsidP="004C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NewRoman,Itali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3D269" w14:textId="77777777" w:rsidR="001F4221" w:rsidRDefault="00CD4D2E" w:rsidP="007372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1BFF9A" w14:textId="77777777" w:rsidR="001F4221" w:rsidRDefault="001F422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954C" w14:textId="60A5E6AE" w:rsidR="001F4221" w:rsidRPr="009D545B" w:rsidRDefault="00A82EBA">
    <w:pPr>
      <w:pStyle w:val="Stopka"/>
      <w:ind w:right="360"/>
      <w:rPr>
        <w:rFonts w:ascii="Arial" w:hAnsi="Arial" w:cs="Arial"/>
        <w:i/>
        <w:sz w:val="16"/>
        <w:szCs w:val="16"/>
        <w:lang w:val="pl-PL"/>
      </w:rPr>
    </w:pPr>
    <w:r>
      <w:rPr>
        <w:rFonts w:ascii="Arial" w:hAnsi="Arial" w:cs="Arial"/>
        <w:i/>
        <w:sz w:val="16"/>
        <w:szCs w:val="16"/>
        <w:lang w:val="pl-PL"/>
      </w:rPr>
      <w:t>SZ.2910.</w:t>
    </w:r>
    <w:r w:rsidR="00C24D48">
      <w:rPr>
        <w:rFonts w:ascii="Arial" w:hAnsi="Arial" w:cs="Arial"/>
        <w:i/>
        <w:sz w:val="16"/>
        <w:szCs w:val="16"/>
        <w:lang w:val="pl-PL"/>
      </w:rPr>
      <w:t>24</w:t>
    </w:r>
    <w:r w:rsidR="00FB34C0">
      <w:rPr>
        <w:rFonts w:ascii="Arial" w:hAnsi="Arial" w:cs="Arial"/>
        <w:i/>
        <w:sz w:val="16"/>
        <w:szCs w:val="16"/>
        <w:lang w:val="pl-PL"/>
      </w:rPr>
      <w:t>.</w:t>
    </w:r>
    <w:r>
      <w:rPr>
        <w:rFonts w:ascii="Arial" w:hAnsi="Arial" w:cs="Arial"/>
        <w:i/>
        <w:sz w:val="16"/>
        <w:szCs w:val="16"/>
        <w:lang w:val="pl-PL"/>
      </w:rPr>
      <w:t xml:space="preserve">( </w:t>
    </w:r>
    <w:r w:rsidR="00C24D48">
      <w:rPr>
        <w:rFonts w:ascii="Arial" w:hAnsi="Arial" w:cs="Arial"/>
        <w:i/>
        <w:sz w:val="16"/>
        <w:szCs w:val="16"/>
        <w:lang w:val="pl-PL"/>
      </w:rPr>
      <w:t>69</w:t>
    </w:r>
    <w:r>
      <w:rPr>
        <w:rFonts w:ascii="Arial" w:hAnsi="Arial" w:cs="Arial"/>
        <w:i/>
        <w:sz w:val="16"/>
        <w:szCs w:val="16"/>
        <w:lang w:val="pl-PL"/>
      </w:rPr>
      <w:t xml:space="preserve"> /ZP/2</w:t>
    </w:r>
    <w:r w:rsidR="008A4D3B">
      <w:rPr>
        <w:rFonts w:ascii="Arial" w:hAnsi="Arial" w:cs="Arial"/>
        <w:i/>
        <w:sz w:val="16"/>
        <w:szCs w:val="16"/>
        <w:lang w:val="pl-PL"/>
      </w:rPr>
      <w:t>5</w:t>
    </w:r>
    <w:r>
      <w:rPr>
        <w:rFonts w:ascii="Arial" w:hAnsi="Arial" w:cs="Arial"/>
        <w:i/>
        <w:sz w:val="16"/>
        <w:szCs w:val="16"/>
        <w:lang w:val="pl-PL"/>
      </w:rPr>
      <w:t>).202</w:t>
    </w:r>
    <w:r w:rsidR="008A4D3B">
      <w:rPr>
        <w:rFonts w:ascii="Arial" w:hAnsi="Arial" w:cs="Arial"/>
        <w:i/>
        <w:sz w:val="16"/>
        <w:szCs w:val="16"/>
        <w:lang w:val="pl-PL"/>
      </w:rPr>
      <w:t>5</w:t>
    </w:r>
    <w:r>
      <w:rPr>
        <w:rFonts w:ascii="Arial" w:hAnsi="Arial" w:cs="Arial"/>
        <w:i/>
        <w:sz w:val="16"/>
        <w:szCs w:val="16"/>
        <w:lang w:val="pl-PL"/>
      </w:rPr>
      <w:t xml:space="preserve"> 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AB76E" w14:textId="77777777" w:rsidR="004C6536" w:rsidRDefault="004C6536" w:rsidP="004C6536">
      <w:r>
        <w:separator/>
      </w:r>
    </w:p>
  </w:footnote>
  <w:footnote w:type="continuationSeparator" w:id="0">
    <w:p w14:paraId="6B3F68F7" w14:textId="77777777" w:rsidR="004C6536" w:rsidRDefault="004C6536" w:rsidP="004C6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1A9B0" w14:textId="77777777" w:rsidR="001F4221" w:rsidRDefault="00CD4D2E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A7829A" w14:textId="77777777" w:rsidR="001F4221" w:rsidRDefault="001F4221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69B3A" w14:textId="77777777" w:rsidR="001F4221" w:rsidRDefault="001F4221">
    <w:pPr>
      <w:pStyle w:val="Nagwek"/>
    </w:pPr>
  </w:p>
  <w:p w14:paraId="116E0140" w14:textId="77777777" w:rsidR="001F4221" w:rsidRDefault="001F4221" w:rsidP="00737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548"/>
        </w:tabs>
        <w:ind w:left="718" w:hanging="170"/>
      </w:pPr>
      <w:rPr>
        <w:rFonts w:ascii="Symbol" w:hAnsi="Symbol"/>
        <w:b/>
      </w:rPr>
    </w:lvl>
  </w:abstractNum>
  <w:abstractNum w:abstractNumId="1" w15:restartNumberingAfterBreak="0">
    <w:nsid w:val="00000007"/>
    <w:multiLevelType w:val="multilevel"/>
    <w:tmpl w:val="AA96D04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3B26405"/>
    <w:multiLevelType w:val="hybridMultilevel"/>
    <w:tmpl w:val="551ECB8E"/>
    <w:lvl w:ilvl="0" w:tplc="A59AA8BC">
      <w:start w:val="1"/>
      <w:numFmt w:val="decimal"/>
      <w:lvlText w:val="5.%1."/>
      <w:lvlJc w:val="left"/>
      <w:pPr>
        <w:ind w:left="219" w:hanging="360"/>
      </w:pPr>
      <w:rPr>
        <w:rFonts w:ascii="Arial" w:hAnsi="Arial" w:cs="Arial" w:hint="default"/>
        <w:b w:val="0"/>
        <w:i/>
        <w:caps w:val="0"/>
        <w:strike w:val="0"/>
        <w:dstrike w:val="0"/>
        <w:vanish w:val="0"/>
        <w:color w:val="000000"/>
        <w:position w:val="0"/>
        <w:sz w:val="18"/>
        <w:szCs w:val="18"/>
        <w:vertAlign w:val="baseline"/>
      </w:rPr>
    </w:lvl>
    <w:lvl w:ilvl="1" w:tplc="5382064E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04056B6B"/>
    <w:multiLevelType w:val="multilevel"/>
    <w:tmpl w:val="68366D6A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44509D7"/>
    <w:multiLevelType w:val="hybridMultilevel"/>
    <w:tmpl w:val="C210831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D2D92"/>
    <w:multiLevelType w:val="hybridMultilevel"/>
    <w:tmpl w:val="68DE8590"/>
    <w:lvl w:ilvl="0" w:tplc="E06AE1A8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CC442B"/>
    <w:multiLevelType w:val="hybridMultilevel"/>
    <w:tmpl w:val="DC2C14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1F921F0"/>
    <w:multiLevelType w:val="multilevel"/>
    <w:tmpl w:val="2930603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3"/>
      <w:numFmt w:val="decimal"/>
      <w:isLgl/>
      <w:lvlText w:val="%1.%2"/>
      <w:lvlJc w:val="left"/>
      <w:pPr>
        <w:ind w:left="14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08" w:hanging="1800"/>
      </w:pPr>
      <w:rPr>
        <w:rFonts w:hint="default"/>
      </w:rPr>
    </w:lvl>
  </w:abstractNum>
  <w:abstractNum w:abstractNumId="12" w15:restartNumberingAfterBreak="0">
    <w:nsid w:val="16881805"/>
    <w:multiLevelType w:val="multilevel"/>
    <w:tmpl w:val="E52C44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bullet"/>
      <w:pStyle w:val="Nagwek21"/>
      <w:lvlText w:val="◦"/>
      <w:lvlJc w:val="left"/>
      <w:pPr>
        <w:tabs>
          <w:tab w:val="num" w:pos="566"/>
        </w:tabs>
        <w:ind w:left="566" w:hanging="566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430230"/>
    <w:multiLevelType w:val="hybridMultilevel"/>
    <w:tmpl w:val="8A4CE6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10C35"/>
    <w:multiLevelType w:val="hybridMultilevel"/>
    <w:tmpl w:val="D988D7A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23CB5BF2"/>
    <w:multiLevelType w:val="multilevel"/>
    <w:tmpl w:val="72DE17A6"/>
    <w:styleLink w:val="WW8Num28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3C5377"/>
    <w:multiLevelType w:val="multilevel"/>
    <w:tmpl w:val="393C28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1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8" w:hanging="1800"/>
      </w:pPr>
      <w:rPr>
        <w:rFonts w:hint="default"/>
      </w:rPr>
    </w:lvl>
  </w:abstractNum>
  <w:abstractNum w:abstractNumId="20" w15:restartNumberingAfterBreak="0">
    <w:nsid w:val="2E094ED8"/>
    <w:multiLevelType w:val="hybridMultilevel"/>
    <w:tmpl w:val="4C6E8A74"/>
    <w:lvl w:ilvl="0" w:tplc="FD4A8F0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83BAA"/>
    <w:multiLevelType w:val="multilevel"/>
    <w:tmpl w:val="8E4ECFF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316243B5"/>
    <w:multiLevelType w:val="multilevel"/>
    <w:tmpl w:val="65420D0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BA1785"/>
    <w:multiLevelType w:val="multilevel"/>
    <w:tmpl w:val="096E2E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41C6701"/>
    <w:multiLevelType w:val="multilevel"/>
    <w:tmpl w:val="D102E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6" w15:restartNumberingAfterBreak="0">
    <w:nsid w:val="37905FB7"/>
    <w:multiLevelType w:val="hybridMultilevel"/>
    <w:tmpl w:val="5C164B1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7EB73C9"/>
    <w:multiLevelType w:val="hybridMultilevel"/>
    <w:tmpl w:val="5FC6957A"/>
    <w:lvl w:ilvl="0" w:tplc="8D1869D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20503"/>
    <w:multiLevelType w:val="multilevel"/>
    <w:tmpl w:val="050E3CF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29" w15:restartNumberingAfterBreak="0">
    <w:nsid w:val="3C6A6161"/>
    <w:multiLevelType w:val="multilevel"/>
    <w:tmpl w:val="83C235F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92" w:hanging="1800"/>
      </w:pPr>
      <w:rPr>
        <w:rFonts w:hint="default"/>
        <w:b w:val="0"/>
        <w:u w:val="none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6EC07EB"/>
    <w:multiLevelType w:val="multilevel"/>
    <w:tmpl w:val="F5FED85C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603CA4"/>
    <w:multiLevelType w:val="hybridMultilevel"/>
    <w:tmpl w:val="99EC62DA"/>
    <w:lvl w:ilvl="0" w:tplc="6BA8A2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1F2A57"/>
    <w:multiLevelType w:val="multilevel"/>
    <w:tmpl w:val="7A94E19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7CC6BD1"/>
    <w:multiLevelType w:val="hybridMultilevel"/>
    <w:tmpl w:val="D09A4438"/>
    <w:lvl w:ilvl="0" w:tplc="A192F1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6A77E6"/>
    <w:multiLevelType w:val="hybridMultilevel"/>
    <w:tmpl w:val="61628C68"/>
    <w:lvl w:ilvl="0" w:tplc="F752C9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3A1D0D"/>
    <w:multiLevelType w:val="multilevel"/>
    <w:tmpl w:val="592E925C"/>
    <w:lvl w:ilvl="0">
      <w:numFmt w:val="bullet"/>
      <w:lvlText w:val=""/>
      <w:lvlJc w:val="left"/>
      <w:pPr>
        <w:tabs>
          <w:tab w:val="num" w:pos="1130"/>
        </w:tabs>
        <w:ind w:left="1130" w:hanging="360"/>
      </w:pPr>
      <w:rPr>
        <w:rFonts w:ascii="Symbol" w:eastAsia="TimesNewRoman,Italic" w:hAnsi="Symbol" w:cs="TimesNewRoman,Italic" w:hint="default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85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1134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1417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1701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1984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268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551"/>
      </w:pPr>
      <w:rPr>
        <w:rFonts w:ascii="Symbol" w:hAnsi="Symbol" w:cs="StarSymbol"/>
        <w:sz w:val="18"/>
        <w:szCs w:val="18"/>
      </w:rPr>
    </w:lvl>
  </w:abstractNum>
  <w:abstractNum w:abstractNumId="38" w15:restartNumberingAfterBreak="0">
    <w:nsid w:val="5B7D027C"/>
    <w:multiLevelType w:val="hybridMultilevel"/>
    <w:tmpl w:val="6C741C14"/>
    <w:lvl w:ilvl="0" w:tplc="A6E636DC">
      <w:start w:val="15"/>
      <w:numFmt w:val="upperRoman"/>
      <w:lvlText w:val="%1."/>
      <w:lvlJc w:val="left"/>
      <w:pPr>
        <w:ind w:left="8517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0BF4A4C"/>
    <w:multiLevelType w:val="hybridMultilevel"/>
    <w:tmpl w:val="CB7253C0"/>
    <w:lvl w:ilvl="0" w:tplc="42D8E7C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CE06F9"/>
    <w:multiLevelType w:val="multilevel"/>
    <w:tmpl w:val="6A54A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6521546"/>
    <w:multiLevelType w:val="multilevel"/>
    <w:tmpl w:val="A84842EA"/>
    <w:lvl w:ilvl="0">
      <w:start w:val="1"/>
      <w:numFmt w:val="upperLetter"/>
      <w:lvlText w:val="%1."/>
      <w:lvlJc w:val="left"/>
      <w:pPr>
        <w:ind w:left="540" w:hanging="360"/>
      </w:pPr>
    </w:lvl>
    <w:lvl w:ilvl="1">
      <w:start w:val="1"/>
      <w:numFmt w:val="lowerLetter"/>
      <w:lvlText w:val="%2)"/>
      <w:lvlJc w:val="left"/>
      <w:pPr>
        <w:ind w:left="1260" w:hanging="360"/>
      </w:p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43" w15:restartNumberingAfterBreak="0">
    <w:nsid w:val="673F2A7D"/>
    <w:multiLevelType w:val="multilevel"/>
    <w:tmpl w:val="65A4C4D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/>
        <w:b/>
        <w:sz w:val="16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4" w15:restartNumberingAfterBreak="0">
    <w:nsid w:val="6ACA0781"/>
    <w:multiLevelType w:val="multilevel"/>
    <w:tmpl w:val="C1E2A0B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5" w15:restartNumberingAfterBreak="0">
    <w:nsid w:val="6CBF35AA"/>
    <w:multiLevelType w:val="multilevel"/>
    <w:tmpl w:val="7F2C5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6" w15:restartNumberingAfterBreak="0">
    <w:nsid w:val="6F502B54"/>
    <w:multiLevelType w:val="multilevel"/>
    <w:tmpl w:val="03F4FA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/>
        <w:b w:val="0"/>
        <w:sz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1703784"/>
    <w:multiLevelType w:val="hybridMultilevel"/>
    <w:tmpl w:val="4D5C3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74123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9" w15:restartNumberingAfterBreak="0">
    <w:nsid w:val="73960ADF"/>
    <w:multiLevelType w:val="hybridMultilevel"/>
    <w:tmpl w:val="04F0E158"/>
    <w:lvl w:ilvl="0" w:tplc="7BD894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BF7329"/>
    <w:multiLevelType w:val="multilevel"/>
    <w:tmpl w:val="747C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8A11080"/>
    <w:multiLevelType w:val="multilevel"/>
    <w:tmpl w:val="AC6AEF1E"/>
    <w:lvl w:ilvl="0">
      <w:start w:val="1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2" w15:restartNumberingAfterBreak="0">
    <w:nsid w:val="7EAC5E6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641873">
    <w:abstractNumId w:val="36"/>
  </w:num>
  <w:num w:numId="2" w16cid:durableId="1013268623">
    <w:abstractNumId w:val="48"/>
  </w:num>
  <w:num w:numId="3" w16cid:durableId="1792164833">
    <w:abstractNumId w:val="7"/>
  </w:num>
  <w:num w:numId="4" w16cid:durableId="1096511757">
    <w:abstractNumId w:val="32"/>
  </w:num>
  <w:num w:numId="5" w16cid:durableId="378744106">
    <w:abstractNumId w:val="18"/>
  </w:num>
  <w:num w:numId="6" w16cid:durableId="1642543151">
    <w:abstractNumId w:val="13"/>
  </w:num>
  <w:num w:numId="7" w16cid:durableId="874149178">
    <w:abstractNumId w:val="23"/>
  </w:num>
  <w:num w:numId="8" w16cid:durableId="1779597071">
    <w:abstractNumId w:val="11"/>
  </w:num>
  <w:num w:numId="9" w16cid:durableId="1326938034">
    <w:abstractNumId w:val="24"/>
  </w:num>
  <w:num w:numId="10" w16cid:durableId="2108110341">
    <w:abstractNumId w:val="22"/>
  </w:num>
  <w:num w:numId="11" w16cid:durableId="1780835943">
    <w:abstractNumId w:val="34"/>
  </w:num>
  <w:num w:numId="12" w16cid:durableId="683476953">
    <w:abstractNumId w:val="21"/>
  </w:num>
  <w:num w:numId="13" w16cid:durableId="730234100">
    <w:abstractNumId w:val="25"/>
  </w:num>
  <w:num w:numId="14" w16cid:durableId="690958728">
    <w:abstractNumId w:val="27"/>
  </w:num>
  <w:num w:numId="15" w16cid:durableId="710572016">
    <w:abstractNumId w:val="38"/>
  </w:num>
  <w:num w:numId="16" w16cid:durableId="1099175619">
    <w:abstractNumId w:val="29"/>
  </w:num>
  <w:num w:numId="17" w16cid:durableId="267785009">
    <w:abstractNumId w:val="15"/>
  </w:num>
  <w:num w:numId="18" w16cid:durableId="1899704802">
    <w:abstractNumId w:val="45"/>
  </w:num>
  <w:num w:numId="19" w16cid:durableId="1398741003">
    <w:abstractNumId w:val="28"/>
  </w:num>
  <w:num w:numId="20" w16cid:durableId="188226902">
    <w:abstractNumId w:val="47"/>
  </w:num>
  <w:num w:numId="21" w16cid:durableId="1773746114">
    <w:abstractNumId w:val="16"/>
  </w:num>
  <w:num w:numId="22" w16cid:durableId="132528383">
    <w:abstractNumId w:val="26"/>
  </w:num>
  <w:num w:numId="23" w16cid:durableId="852184380">
    <w:abstractNumId w:val="20"/>
  </w:num>
  <w:num w:numId="24" w16cid:durableId="1940063012">
    <w:abstractNumId w:val="6"/>
  </w:num>
  <w:num w:numId="25" w16cid:durableId="518008419">
    <w:abstractNumId w:val="51"/>
  </w:num>
  <w:num w:numId="26" w16cid:durableId="1305699452">
    <w:abstractNumId w:val="39"/>
    <w:lvlOverride w:ilvl="0">
      <w:startOverride w:val="1"/>
    </w:lvlOverride>
  </w:num>
  <w:num w:numId="27" w16cid:durableId="827021925">
    <w:abstractNumId w:val="30"/>
    <w:lvlOverride w:ilvl="0">
      <w:startOverride w:val="1"/>
    </w:lvlOverride>
  </w:num>
  <w:num w:numId="28" w16cid:durableId="1726487478">
    <w:abstractNumId w:val="14"/>
  </w:num>
  <w:num w:numId="29" w16cid:durableId="376777117">
    <w:abstractNumId w:val="17"/>
  </w:num>
  <w:num w:numId="30" w16cid:durableId="332077117">
    <w:abstractNumId w:val="49"/>
  </w:num>
  <w:num w:numId="31" w16cid:durableId="1022629911">
    <w:abstractNumId w:val="33"/>
  </w:num>
  <w:num w:numId="32" w16cid:durableId="775756447">
    <w:abstractNumId w:val="19"/>
  </w:num>
  <w:num w:numId="33" w16cid:durableId="1516993553">
    <w:abstractNumId w:val="37"/>
  </w:num>
  <w:num w:numId="34" w16cid:durableId="956791822">
    <w:abstractNumId w:val="8"/>
  </w:num>
  <w:num w:numId="35" w16cid:durableId="1456752754">
    <w:abstractNumId w:val="52"/>
  </w:num>
  <w:num w:numId="36" w16cid:durableId="481889125">
    <w:abstractNumId w:val="44"/>
  </w:num>
  <w:num w:numId="37" w16cid:durableId="2107993971">
    <w:abstractNumId w:val="9"/>
  </w:num>
  <w:num w:numId="38" w16cid:durableId="1227762608">
    <w:abstractNumId w:val="35"/>
  </w:num>
  <w:num w:numId="39" w16cid:durableId="1697611001">
    <w:abstractNumId w:val="40"/>
  </w:num>
  <w:num w:numId="40" w16cid:durableId="1007750247">
    <w:abstractNumId w:val="10"/>
  </w:num>
  <w:num w:numId="41" w16cid:durableId="1278222064">
    <w:abstractNumId w:val="12"/>
  </w:num>
  <w:num w:numId="42" w16cid:durableId="1172722369">
    <w:abstractNumId w:val="46"/>
  </w:num>
  <w:num w:numId="43" w16cid:durableId="2064668550">
    <w:abstractNumId w:val="43"/>
  </w:num>
  <w:num w:numId="44" w16cid:durableId="1712536359">
    <w:abstractNumId w:val="42"/>
  </w:num>
  <w:num w:numId="45" w16cid:durableId="1351755016">
    <w:abstractNumId w:val="31"/>
  </w:num>
  <w:num w:numId="46" w16cid:durableId="1686712738">
    <w:abstractNumId w:val="41"/>
  </w:num>
  <w:num w:numId="47" w16cid:durableId="2025551310">
    <w:abstractNumId w:val="5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536"/>
    <w:rsid w:val="00040B66"/>
    <w:rsid w:val="00056CB7"/>
    <w:rsid w:val="0007591F"/>
    <w:rsid w:val="000A7B6D"/>
    <w:rsid w:val="000C19D9"/>
    <w:rsid w:val="001460F0"/>
    <w:rsid w:val="001474DB"/>
    <w:rsid w:val="0016144C"/>
    <w:rsid w:val="001728FE"/>
    <w:rsid w:val="001C1044"/>
    <w:rsid w:val="001E62DD"/>
    <w:rsid w:val="001F4221"/>
    <w:rsid w:val="00223B53"/>
    <w:rsid w:val="0024719C"/>
    <w:rsid w:val="00256C7A"/>
    <w:rsid w:val="00282BDE"/>
    <w:rsid w:val="002F76FA"/>
    <w:rsid w:val="003851A7"/>
    <w:rsid w:val="003A5D28"/>
    <w:rsid w:val="003C0501"/>
    <w:rsid w:val="004A3CE0"/>
    <w:rsid w:val="004C6536"/>
    <w:rsid w:val="004D6246"/>
    <w:rsid w:val="004D788A"/>
    <w:rsid w:val="00515A59"/>
    <w:rsid w:val="005A2C97"/>
    <w:rsid w:val="005B4628"/>
    <w:rsid w:val="00605F43"/>
    <w:rsid w:val="00660DE7"/>
    <w:rsid w:val="00661745"/>
    <w:rsid w:val="006A749C"/>
    <w:rsid w:val="006F2344"/>
    <w:rsid w:val="006F55E7"/>
    <w:rsid w:val="007032D2"/>
    <w:rsid w:val="0072186C"/>
    <w:rsid w:val="00754626"/>
    <w:rsid w:val="007B2034"/>
    <w:rsid w:val="007D1D33"/>
    <w:rsid w:val="007E31CC"/>
    <w:rsid w:val="00815B01"/>
    <w:rsid w:val="00827860"/>
    <w:rsid w:val="008571F4"/>
    <w:rsid w:val="008A4D3B"/>
    <w:rsid w:val="008E06B6"/>
    <w:rsid w:val="008F3C4E"/>
    <w:rsid w:val="00912A7C"/>
    <w:rsid w:val="00926D7B"/>
    <w:rsid w:val="009E2CAF"/>
    <w:rsid w:val="00A706CF"/>
    <w:rsid w:val="00A82EBA"/>
    <w:rsid w:val="00BC3D5A"/>
    <w:rsid w:val="00C23A00"/>
    <w:rsid w:val="00C24D48"/>
    <w:rsid w:val="00CD4D2E"/>
    <w:rsid w:val="00CD6349"/>
    <w:rsid w:val="00D01972"/>
    <w:rsid w:val="00D93D0C"/>
    <w:rsid w:val="00DE03D4"/>
    <w:rsid w:val="00DE7D1B"/>
    <w:rsid w:val="00DF1663"/>
    <w:rsid w:val="00E30C0F"/>
    <w:rsid w:val="00E73092"/>
    <w:rsid w:val="00E93858"/>
    <w:rsid w:val="00ED6B51"/>
    <w:rsid w:val="00EE4169"/>
    <w:rsid w:val="00F14527"/>
    <w:rsid w:val="00F20682"/>
    <w:rsid w:val="00F30658"/>
    <w:rsid w:val="00F35992"/>
    <w:rsid w:val="00F40ACD"/>
    <w:rsid w:val="00F61B47"/>
    <w:rsid w:val="00F92D04"/>
    <w:rsid w:val="00F94DCF"/>
    <w:rsid w:val="00FB17F1"/>
    <w:rsid w:val="00FB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C61E"/>
  <w15:docId w15:val="{EADB9C8F-F2D6-4B47-A8EB-ABFBFB0C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5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C6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C6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C65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4C65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C6536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C653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C6536"/>
    <w:pPr>
      <w:spacing w:before="240" w:after="60"/>
      <w:outlineLvl w:val="7"/>
    </w:pPr>
    <w:rPr>
      <w:i/>
      <w:iCs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4C65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653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4C653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C653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C653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C653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C653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C65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6536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Nagwek9Znak">
    <w:name w:val="Nagłówek 9 Znak"/>
    <w:basedOn w:val="Domylnaczcionkaakapitu"/>
    <w:link w:val="Nagwek9"/>
    <w:rsid w:val="004C6536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4C6536"/>
    <w:rPr>
      <w:rFonts w:ascii="Tahoma" w:hAnsi="Tahoma" w:cs="Tahoma"/>
      <w:bCs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4C6536"/>
    <w:rPr>
      <w:rFonts w:ascii="Tahoma" w:eastAsia="Times New Roman" w:hAnsi="Tahoma" w:cs="Tahoma"/>
      <w:bCs/>
      <w:sz w:val="18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C6536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4C653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C6536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4C653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kstpodstawowy2">
    <w:name w:val="Body Text 2"/>
    <w:basedOn w:val="Normalny"/>
    <w:link w:val="Tekstpodstawowy2Znak"/>
    <w:uiPriority w:val="99"/>
    <w:rsid w:val="004C6536"/>
    <w:pPr>
      <w:spacing w:after="120"/>
    </w:pPr>
    <w:rPr>
      <w:rFonts w:ascii="Arial" w:hAnsi="Arial" w:cs="Arial"/>
      <w:b/>
      <w:bCs/>
      <w:i/>
      <w:iCs/>
      <w:color w:val="000000"/>
      <w:sz w:val="22"/>
      <w:lang w:val="en-GB" w:eastAsia="en-GB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6536"/>
    <w:rPr>
      <w:rFonts w:ascii="Arial" w:eastAsia="Times New Roman" w:hAnsi="Arial" w:cs="Arial"/>
      <w:b/>
      <w:bCs/>
      <w:i/>
      <w:iCs/>
      <w:color w:val="000000"/>
      <w:szCs w:val="24"/>
      <w:lang w:val="en-GB" w:eastAsia="en-GB"/>
    </w:rPr>
  </w:style>
  <w:style w:type="paragraph" w:customStyle="1" w:styleId="pkt">
    <w:name w:val="pkt"/>
    <w:basedOn w:val="Normalny"/>
    <w:rsid w:val="004C6536"/>
    <w:pPr>
      <w:spacing w:before="60" w:after="60"/>
      <w:ind w:left="851" w:hanging="295"/>
      <w:jc w:val="both"/>
    </w:pPr>
  </w:style>
  <w:style w:type="paragraph" w:styleId="Tekstblokowy">
    <w:name w:val="Block Text"/>
    <w:basedOn w:val="Normalny"/>
    <w:rsid w:val="004C6536"/>
    <w:pPr>
      <w:widowControl w:val="0"/>
      <w:spacing w:before="40" w:line="280" w:lineRule="auto"/>
      <w:ind w:left="80" w:right="8400"/>
    </w:pPr>
    <w:rPr>
      <w:b/>
      <w:i/>
      <w:snapToGrid w:val="0"/>
      <w:sz w:val="20"/>
      <w:szCs w:val="20"/>
    </w:rPr>
  </w:style>
  <w:style w:type="paragraph" w:customStyle="1" w:styleId="ust">
    <w:name w:val="ust"/>
    <w:rsid w:val="004C653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4C653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C653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C6536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C65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1">
    <w:name w:val="xl31"/>
    <w:basedOn w:val="Normalny"/>
    <w:rsid w:val="004C6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link w:val="TekstpodstawowywcityZnak"/>
    <w:rsid w:val="004C653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65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4C6536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xl27">
    <w:name w:val="xl27"/>
    <w:basedOn w:val="Normalny"/>
    <w:rsid w:val="004C6536"/>
    <w:pPr>
      <w:spacing w:before="100" w:beforeAutospacing="1" w:after="100" w:afterAutospacing="1"/>
    </w:pPr>
    <w:rPr>
      <w:rFonts w:eastAsia="Arial Unicode MS"/>
      <w:b/>
      <w:bCs/>
    </w:rPr>
  </w:style>
  <w:style w:type="paragraph" w:styleId="Nagwek">
    <w:name w:val="header"/>
    <w:aliases w:val="Nagłówek strony"/>
    <w:basedOn w:val="Normalny"/>
    <w:link w:val="NagwekZnak"/>
    <w:rsid w:val="004C653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C65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C653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4C6536"/>
  </w:style>
  <w:style w:type="character" w:customStyle="1" w:styleId="TekstdymkaZnak">
    <w:name w:val="Tekst dymka Znak"/>
    <w:basedOn w:val="Domylnaczcionkaakapitu"/>
    <w:link w:val="Tekstdymka"/>
    <w:rsid w:val="004C6536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rsid w:val="004C653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4C653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krconyadreszwrotny">
    <w:name w:val="Skrócony adres zwrotny"/>
    <w:basedOn w:val="Normalny"/>
    <w:rsid w:val="004C6536"/>
    <w:rPr>
      <w:szCs w:val="20"/>
    </w:rPr>
  </w:style>
  <w:style w:type="paragraph" w:styleId="Tytu">
    <w:name w:val="Title"/>
    <w:basedOn w:val="Normalny"/>
    <w:link w:val="TytuZnak"/>
    <w:qFormat/>
    <w:rsid w:val="004C6536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4C6536"/>
    <w:rPr>
      <w:rFonts w:ascii="Times New Roman" w:eastAsia="Times New Roman" w:hAnsi="Times New Roman" w:cs="Times New Roman"/>
      <w:b/>
      <w:sz w:val="36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4C6536"/>
    <w:pPr>
      <w:ind w:right="-800" w:firstLine="720"/>
      <w:jc w:val="both"/>
    </w:pPr>
    <w:rPr>
      <w:b/>
      <w:szCs w:val="20"/>
    </w:rPr>
  </w:style>
  <w:style w:type="paragraph" w:customStyle="1" w:styleId="WW-Tekstpodstawowy3">
    <w:name w:val="WW-Tekst podstawowy 3"/>
    <w:basedOn w:val="Normalny"/>
    <w:rsid w:val="004C6536"/>
    <w:pPr>
      <w:suppressAutoHyphens/>
      <w:jc w:val="both"/>
    </w:pPr>
    <w:rPr>
      <w:sz w:val="20"/>
      <w:lang w:eastAsia="ar-SA"/>
    </w:rPr>
  </w:style>
  <w:style w:type="paragraph" w:styleId="Akapitzlist">
    <w:name w:val="List Paragraph"/>
    <w:aliases w:val="sw tekst,CW_Lista,normalny tekst,Akapit z listą3,Obiekt,BulletC,Akapit z listą31,NOWY,Akapit z listą32,List Paragraph,Akapit z listą2,Numerowanie,Akapit z listą BS,Kolorowa lista — akcent 11,Normal,Wypunktowanie,Normal2,L1,Lista num,lp1"/>
    <w:basedOn w:val="Normalny"/>
    <w:link w:val="AkapitzlistZnak"/>
    <w:uiPriority w:val="1"/>
    <w:qFormat/>
    <w:rsid w:val="004C6536"/>
    <w:pPr>
      <w:ind w:left="720"/>
      <w:contextualSpacing/>
    </w:pPr>
  </w:style>
  <w:style w:type="character" w:customStyle="1" w:styleId="AkapitzlistZnak">
    <w:name w:val="Akapit z listą Znak"/>
    <w:aliases w:val="sw tekst Znak,CW_Lista Znak,normalny tekst Znak,Akapit z listą3 Znak,Obiekt Znak,BulletC Znak,Akapit z listą31 Znak,NOWY Znak,Akapit z listą32 Znak,List Paragraph Znak,Akapit z listą2 Znak,Numerowanie Znak,Akapit z listą BS Znak"/>
    <w:link w:val="Akapitzlist"/>
    <w:uiPriority w:val="34"/>
    <w:qFormat/>
    <w:locked/>
    <w:rsid w:val="004C65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4C6536"/>
    <w:pPr>
      <w:tabs>
        <w:tab w:val="center" w:pos="5462"/>
        <w:tab w:val="right" w:pos="9998"/>
      </w:tabs>
      <w:suppressAutoHyphens/>
      <w:ind w:right="601"/>
    </w:pPr>
    <w:rPr>
      <w:rFonts w:ascii="Arial" w:hAnsi="Arial" w:cs="Arial"/>
      <w:sz w:val="22"/>
      <w:szCs w:val="22"/>
      <w:lang w:eastAsia="ar-SA"/>
    </w:rPr>
  </w:style>
  <w:style w:type="paragraph" w:customStyle="1" w:styleId="Tekstpodstawowywcity32">
    <w:name w:val="Tekst podstawowy wcięty 32"/>
    <w:basedOn w:val="Normalny"/>
    <w:rsid w:val="004C6536"/>
    <w:pPr>
      <w:ind w:right="-800" w:firstLine="720"/>
      <w:jc w:val="both"/>
    </w:pPr>
    <w:rPr>
      <w:b/>
      <w:szCs w:val="20"/>
    </w:rPr>
  </w:style>
  <w:style w:type="paragraph" w:customStyle="1" w:styleId="Tekstpodstawowywcity33">
    <w:name w:val="Tekst podstawowy wcięty 33"/>
    <w:basedOn w:val="Normalny"/>
    <w:uiPriority w:val="99"/>
    <w:rsid w:val="004C6536"/>
    <w:pPr>
      <w:ind w:right="-800" w:firstLine="720"/>
      <w:jc w:val="both"/>
    </w:pPr>
    <w:rPr>
      <w:b/>
      <w:szCs w:val="20"/>
    </w:rPr>
  </w:style>
  <w:style w:type="paragraph" w:customStyle="1" w:styleId="Tekstwstpniesformatowany">
    <w:name w:val="Tekst wstępnie sformatowany"/>
    <w:basedOn w:val="Normalny"/>
    <w:rsid w:val="004C6536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Default">
    <w:name w:val="Default"/>
    <w:qFormat/>
    <w:rsid w:val="004C653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qFormat/>
    <w:rsid w:val="004C6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4C6536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5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536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4C65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C65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C6536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4C65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ddl-nadpis">
    <w:name w:val="oddíl-nadpis"/>
    <w:basedOn w:val="Normalny"/>
    <w:rsid w:val="004C653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18"/>
      <w:lang w:val="cs-CZ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653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6536"/>
    <w:rPr>
      <w:sz w:val="20"/>
      <w:szCs w:val="20"/>
    </w:rPr>
  </w:style>
  <w:style w:type="paragraph" w:styleId="Lista">
    <w:name w:val="List"/>
    <w:basedOn w:val="Tekstpodstawowy"/>
    <w:rsid w:val="004C6536"/>
    <w:pPr>
      <w:suppressAutoHyphens/>
    </w:pPr>
    <w:rPr>
      <w:rFonts w:cs="Arial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53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4C6536"/>
    <w:rPr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C653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C6536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4C6536"/>
  </w:style>
  <w:style w:type="numbering" w:customStyle="1" w:styleId="Bezlisty1">
    <w:name w:val="Bez listy1"/>
    <w:next w:val="Bezlisty"/>
    <w:uiPriority w:val="99"/>
    <w:semiHidden/>
    <w:rsid w:val="004C6536"/>
  </w:style>
  <w:style w:type="paragraph" w:customStyle="1" w:styleId="WW-Tekstpodstawowy2">
    <w:name w:val="WW-Tekst podstawowy 2"/>
    <w:basedOn w:val="Normalny"/>
    <w:rsid w:val="004C6536"/>
    <w:pPr>
      <w:suppressAutoHyphens/>
    </w:pPr>
    <w:rPr>
      <w:b/>
      <w:bCs/>
      <w:sz w:val="36"/>
      <w:lang w:eastAsia="ar-SA"/>
    </w:rPr>
  </w:style>
  <w:style w:type="paragraph" w:customStyle="1" w:styleId="WW-Zwykytekst">
    <w:name w:val="WW-Zwykły tekst"/>
    <w:basedOn w:val="Normalny"/>
    <w:rsid w:val="004C653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4C653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BodyText22">
    <w:name w:val="Body Text 22"/>
    <w:basedOn w:val="Normalny"/>
    <w:rsid w:val="004C6536"/>
    <w:pPr>
      <w:widowControl w:val="0"/>
      <w:snapToGrid w:val="0"/>
      <w:jc w:val="both"/>
    </w:pPr>
    <w:rPr>
      <w:szCs w:val="20"/>
    </w:rPr>
  </w:style>
  <w:style w:type="character" w:customStyle="1" w:styleId="WW8Num1z0">
    <w:name w:val="WW8Num1z0"/>
    <w:rsid w:val="004C6536"/>
    <w:rPr>
      <w:rFonts w:ascii="StarSymbol" w:hAnsi="StarSymbol"/>
    </w:rPr>
  </w:style>
  <w:style w:type="character" w:customStyle="1" w:styleId="WW8Num2z0">
    <w:name w:val="WW8Num2z0"/>
    <w:rsid w:val="004C6536"/>
    <w:rPr>
      <w:rFonts w:ascii="Symbol" w:hAnsi="Symbol" w:cs="Tahoma"/>
    </w:rPr>
  </w:style>
  <w:style w:type="character" w:customStyle="1" w:styleId="WW8Num3z0">
    <w:name w:val="WW8Num3z0"/>
    <w:rsid w:val="004C6536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4C6536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4C6536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C6536"/>
    <w:rPr>
      <w:rFonts w:ascii="Symbol" w:hAnsi="Symbol" w:cs="StarSymbol"/>
      <w:sz w:val="18"/>
      <w:szCs w:val="18"/>
    </w:rPr>
  </w:style>
  <w:style w:type="character" w:customStyle="1" w:styleId="WW8Num7z0">
    <w:name w:val="WW8Num7z0"/>
    <w:uiPriority w:val="99"/>
    <w:rsid w:val="004C6536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4C6536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4C6536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4C6536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4C6536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4C6536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4C6536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4C6536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4C6536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4C6536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4C6536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4C6536"/>
  </w:style>
  <w:style w:type="character" w:customStyle="1" w:styleId="WW-WW8Num1z0">
    <w:name w:val="WW-WW8Num1z0"/>
    <w:rsid w:val="004C6536"/>
    <w:rPr>
      <w:rFonts w:ascii="StarSymbol" w:hAnsi="StarSymbol"/>
    </w:rPr>
  </w:style>
  <w:style w:type="character" w:customStyle="1" w:styleId="WW-WW8Num2z0">
    <w:name w:val="WW-WW8Num2z0"/>
    <w:rsid w:val="004C6536"/>
    <w:rPr>
      <w:rFonts w:ascii="Symbol" w:hAnsi="Symbol" w:cs="Tahoma"/>
    </w:rPr>
  </w:style>
  <w:style w:type="character" w:customStyle="1" w:styleId="WW-WW8Num3z0">
    <w:name w:val="WW-WW8Num3z0"/>
    <w:rsid w:val="004C6536"/>
    <w:rPr>
      <w:rFonts w:ascii="Symbol" w:hAnsi="Symbol" w:cs="StarSymbol"/>
      <w:sz w:val="18"/>
      <w:szCs w:val="18"/>
    </w:rPr>
  </w:style>
  <w:style w:type="character" w:customStyle="1" w:styleId="WW-WW8Num4z0">
    <w:name w:val="WW-WW8Num4z0"/>
    <w:rsid w:val="004C6536"/>
    <w:rPr>
      <w:rFonts w:ascii="Symbol" w:hAnsi="Symbol" w:cs="StarSymbol"/>
      <w:sz w:val="18"/>
      <w:szCs w:val="18"/>
    </w:rPr>
  </w:style>
  <w:style w:type="character" w:customStyle="1" w:styleId="WW-WW8Num5z0">
    <w:name w:val="WW-WW8Num5z0"/>
    <w:rsid w:val="004C6536"/>
    <w:rPr>
      <w:rFonts w:ascii="Symbol" w:hAnsi="Symbol" w:cs="StarSymbol"/>
      <w:sz w:val="18"/>
      <w:szCs w:val="18"/>
    </w:rPr>
  </w:style>
  <w:style w:type="character" w:customStyle="1" w:styleId="WW-WW8Num6z0">
    <w:name w:val="WW-WW8Num6z0"/>
    <w:rsid w:val="004C6536"/>
    <w:rPr>
      <w:rFonts w:ascii="Symbol" w:hAnsi="Symbol" w:cs="StarSymbol"/>
      <w:sz w:val="18"/>
      <w:szCs w:val="18"/>
    </w:rPr>
  </w:style>
  <w:style w:type="character" w:customStyle="1" w:styleId="WW-WW8Num7z0">
    <w:name w:val="WW-WW8Num7z0"/>
    <w:rsid w:val="004C6536"/>
    <w:rPr>
      <w:rFonts w:ascii="Symbol" w:hAnsi="Symbol" w:cs="StarSymbol"/>
      <w:sz w:val="18"/>
      <w:szCs w:val="18"/>
    </w:rPr>
  </w:style>
  <w:style w:type="character" w:customStyle="1" w:styleId="WW-WW8Num8z0">
    <w:name w:val="WW-WW8Num8z0"/>
    <w:rsid w:val="004C6536"/>
    <w:rPr>
      <w:rFonts w:ascii="Symbol" w:hAnsi="Symbol" w:cs="StarSymbol"/>
      <w:sz w:val="18"/>
      <w:szCs w:val="18"/>
    </w:rPr>
  </w:style>
  <w:style w:type="character" w:customStyle="1" w:styleId="WW-WW8Num9z0">
    <w:name w:val="WW-WW8Num9z0"/>
    <w:rsid w:val="004C6536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sid w:val="004C6536"/>
    <w:rPr>
      <w:rFonts w:ascii="Symbol" w:hAnsi="Symbol" w:cs="StarSymbol"/>
      <w:sz w:val="18"/>
      <w:szCs w:val="18"/>
    </w:rPr>
  </w:style>
  <w:style w:type="character" w:customStyle="1" w:styleId="WW-WW8Num11z0">
    <w:name w:val="WW-WW8Num11z0"/>
    <w:rsid w:val="004C6536"/>
    <w:rPr>
      <w:rFonts w:ascii="Symbol" w:hAnsi="Symbol" w:cs="StarSymbol"/>
      <w:sz w:val="18"/>
      <w:szCs w:val="18"/>
    </w:rPr>
  </w:style>
  <w:style w:type="character" w:customStyle="1" w:styleId="WW-WW8Num12z0">
    <w:name w:val="WW-WW8Num12z0"/>
    <w:rsid w:val="004C6536"/>
    <w:rPr>
      <w:rFonts w:ascii="Symbol" w:hAnsi="Symbol" w:cs="StarSymbol"/>
      <w:sz w:val="18"/>
      <w:szCs w:val="18"/>
    </w:rPr>
  </w:style>
  <w:style w:type="character" w:customStyle="1" w:styleId="WW-WW8Num13z0">
    <w:name w:val="WW-WW8Num13z0"/>
    <w:rsid w:val="004C6536"/>
    <w:rPr>
      <w:rFonts w:ascii="Symbol" w:hAnsi="Symbol" w:cs="StarSymbol"/>
      <w:sz w:val="18"/>
      <w:szCs w:val="18"/>
    </w:rPr>
  </w:style>
  <w:style w:type="character" w:customStyle="1" w:styleId="WW-WW8Num14z0">
    <w:name w:val="WW-WW8Num14z0"/>
    <w:rsid w:val="004C6536"/>
    <w:rPr>
      <w:rFonts w:ascii="Symbol" w:hAnsi="Symbol" w:cs="StarSymbol"/>
      <w:sz w:val="18"/>
      <w:szCs w:val="18"/>
    </w:rPr>
  </w:style>
  <w:style w:type="character" w:customStyle="1" w:styleId="WW-WW8Num15z0">
    <w:name w:val="WW-WW8Num15z0"/>
    <w:rsid w:val="004C6536"/>
    <w:rPr>
      <w:rFonts w:ascii="Symbol" w:hAnsi="Symbol" w:cs="StarSymbol"/>
      <w:sz w:val="18"/>
      <w:szCs w:val="18"/>
    </w:rPr>
  </w:style>
  <w:style w:type="character" w:customStyle="1" w:styleId="WW-WW8Num19z0">
    <w:name w:val="WW-WW8Num19z0"/>
    <w:rsid w:val="004C6536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sid w:val="004C6536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4C6536"/>
  </w:style>
  <w:style w:type="character" w:customStyle="1" w:styleId="WW-WW8Num1z01">
    <w:name w:val="WW-WW8Num1z01"/>
    <w:rsid w:val="004C6536"/>
    <w:rPr>
      <w:rFonts w:ascii="StarSymbol" w:hAnsi="StarSymbol"/>
    </w:rPr>
  </w:style>
  <w:style w:type="character" w:customStyle="1" w:styleId="WW-WW8Num2z01">
    <w:name w:val="WW-WW8Num2z01"/>
    <w:rsid w:val="004C6536"/>
    <w:rPr>
      <w:rFonts w:ascii="Symbol" w:hAnsi="Symbol" w:cs="Tahoma"/>
    </w:rPr>
  </w:style>
  <w:style w:type="character" w:customStyle="1" w:styleId="WW-WW8Num3z01">
    <w:name w:val="WW-WW8Num3z01"/>
    <w:rsid w:val="004C6536"/>
    <w:rPr>
      <w:rFonts w:ascii="Symbol" w:hAnsi="Symbol" w:cs="StarSymbol"/>
      <w:sz w:val="18"/>
      <w:szCs w:val="18"/>
    </w:rPr>
  </w:style>
  <w:style w:type="character" w:customStyle="1" w:styleId="WW-WW8Num4z01">
    <w:name w:val="WW-WW8Num4z01"/>
    <w:rsid w:val="004C6536"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rsid w:val="004C6536"/>
    <w:rPr>
      <w:rFonts w:ascii="Symbol" w:hAnsi="Symbol" w:cs="StarSymbol"/>
      <w:sz w:val="18"/>
      <w:szCs w:val="18"/>
    </w:rPr>
  </w:style>
  <w:style w:type="character" w:customStyle="1" w:styleId="WW-WW8Num6z01">
    <w:name w:val="WW-WW8Num6z01"/>
    <w:rsid w:val="004C6536"/>
    <w:rPr>
      <w:rFonts w:ascii="Symbol" w:hAnsi="Symbol" w:cs="StarSymbol"/>
      <w:sz w:val="18"/>
      <w:szCs w:val="18"/>
    </w:rPr>
  </w:style>
  <w:style w:type="character" w:customStyle="1" w:styleId="WW-WW8Num7z01">
    <w:name w:val="WW-WW8Num7z01"/>
    <w:rsid w:val="004C6536"/>
    <w:rPr>
      <w:rFonts w:ascii="Symbol" w:hAnsi="Symbol" w:cs="StarSymbol"/>
      <w:sz w:val="18"/>
      <w:szCs w:val="18"/>
    </w:rPr>
  </w:style>
  <w:style w:type="character" w:customStyle="1" w:styleId="WW-WW8Num8z01">
    <w:name w:val="WW-WW8Num8z01"/>
    <w:rsid w:val="004C6536"/>
    <w:rPr>
      <w:rFonts w:ascii="Symbol" w:hAnsi="Symbol" w:cs="StarSymbol"/>
      <w:sz w:val="18"/>
      <w:szCs w:val="18"/>
    </w:rPr>
  </w:style>
  <w:style w:type="character" w:customStyle="1" w:styleId="WW-WW8Num9z01">
    <w:name w:val="WW-WW8Num9z01"/>
    <w:rsid w:val="004C6536"/>
    <w:rPr>
      <w:rFonts w:ascii="Symbol" w:hAnsi="Symbol" w:cs="StarSymbol"/>
      <w:sz w:val="18"/>
      <w:szCs w:val="18"/>
    </w:rPr>
  </w:style>
  <w:style w:type="character" w:customStyle="1" w:styleId="WW-WW8Num10z01">
    <w:name w:val="WW-WW8Num10z01"/>
    <w:rsid w:val="004C6536"/>
    <w:rPr>
      <w:rFonts w:ascii="Symbol" w:hAnsi="Symbol" w:cs="StarSymbol"/>
      <w:sz w:val="18"/>
      <w:szCs w:val="18"/>
    </w:rPr>
  </w:style>
  <w:style w:type="character" w:customStyle="1" w:styleId="WW-WW8Num11z01">
    <w:name w:val="WW-WW8Num11z01"/>
    <w:rsid w:val="004C6536"/>
    <w:rPr>
      <w:rFonts w:ascii="Symbol" w:hAnsi="Symbol" w:cs="StarSymbol"/>
      <w:sz w:val="18"/>
      <w:szCs w:val="18"/>
    </w:rPr>
  </w:style>
  <w:style w:type="character" w:customStyle="1" w:styleId="WW-WW8Num12z01">
    <w:name w:val="WW-WW8Num12z01"/>
    <w:rsid w:val="004C6536"/>
    <w:rPr>
      <w:rFonts w:ascii="Symbol" w:hAnsi="Symbol" w:cs="StarSymbol"/>
      <w:sz w:val="18"/>
      <w:szCs w:val="18"/>
    </w:rPr>
  </w:style>
  <w:style w:type="character" w:customStyle="1" w:styleId="WW-WW8Num13z01">
    <w:name w:val="WW-WW8Num13z01"/>
    <w:rsid w:val="004C6536"/>
    <w:rPr>
      <w:rFonts w:ascii="Symbol" w:hAnsi="Symbol" w:cs="StarSymbol"/>
      <w:sz w:val="18"/>
      <w:szCs w:val="18"/>
    </w:rPr>
  </w:style>
  <w:style w:type="character" w:customStyle="1" w:styleId="WW-WW8Num14z01">
    <w:name w:val="WW-WW8Num14z01"/>
    <w:rsid w:val="004C6536"/>
    <w:rPr>
      <w:rFonts w:ascii="Symbol" w:hAnsi="Symbol" w:cs="StarSymbol"/>
      <w:sz w:val="18"/>
      <w:szCs w:val="18"/>
    </w:rPr>
  </w:style>
  <w:style w:type="character" w:customStyle="1" w:styleId="WW-WW8Num15z01">
    <w:name w:val="WW-WW8Num15z01"/>
    <w:rsid w:val="004C6536"/>
    <w:rPr>
      <w:rFonts w:ascii="Symbol" w:hAnsi="Symbol" w:cs="StarSymbol"/>
      <w:sz w:val="18"/>
      <w:szCs w:val="18"/>
    </w:rPr>
  </w:style>
  <w:style w:type="character" w:customStyle="1" w:styleId="WW-WW8Num19z01">
    <w:name w:val="WW-WW8Num19z01"/>
    <w:rsid w:val="004C6536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sid w:val="004C6536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4C6536"/>
  </w:style>
  <w:style w:type="character" w:customStyle="1" w:styleId="WW-WW8Num1z011">
    <w:name w:val="WW-WW8Num1z011"/>
    <w:rsid w:val="004C6536"/>
    <w:rPr>
      <w:rFonts w:ascii="StarSymbol" w:hAnsi="StarSymbol"/>
    </w:rPr>
  </w:style>
  <w:style w:type="character" w:customStyle="1" w:styleId="WW-WW8Num2z011">
    <w:name w:val="WW-WW8Num2z011"/>
    <w:rsid w:val="004C6536"/>
    <w:rPr>
      <w:rFonts w:ascii="Symbol" w:hAnsi="Symbol" w:cs="Tahoma"/>
    </w:rPr>
  </w:style>
  <w:style w:type="character" w:customStyle="1" w:styleId="WW-WW8Num3z011">
    <w:name w:val="WW-WW8Num3z011"/>
    <w:rsid w:val="004C6536"/>
    <w:rPr>
      <w:rFonts w:ascii="Symbol" w:hAnsi="Symbol" w:cs="StarSymbol"/>
      <w:sz w:val="18"/>
      <w:szCs w:val="18"/>
    </w:rPr>
  </w:style>
  <w:style w:type="character" w:customStyle="1" w:styleId="WW-WW8Num4z011">
    <w:name w:val="WW-WW8Num4z011"/>
    <w:rsid w:val="004C6536"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rsid w:val="004C6536"/>
    <w:rPr>
      <w:rFonts w:ascii="Symbol" w:hAnsi="Symbol" w:cs="StarSymbol"/>
      <w:sz w:val="18"/>
      <w:szCs w:val="18"/>
    </w:rPr>
  </w:style>
  <w:style w:type="character" w:customStyle="1" w:styleId="WW-WW8Num6z011">
    <w:name w:val="WW-WW8Num6z011"/>
    <w:rsid w:val="004C6536"/>
    <w:rPr>
      <w:rFonts w:ascii="Symbol" w:hAnsi="Symbol" w:cs="StarSymbol"/>
      <w:sz w:val="18"/>
      <w:szCs w:val="18"/>
    </w:rPr>
  </w:style>
  <w:style w:type="character" w:customStyle="1" w:styleId="WW-WW8Num7z011">
    <w:name w:val="WW-WW8Num7z011"/>
    <w:rsid w:val="004C6536"/>
    <w:rPr>
      <w:rFonts w:ascii="Symbol" w:hAnsi="Symbol" w:cs="StarSymbol"/>
      <w:sz w:val="18"/>
      <w:szCs w:val="18"/>
    </w:rPr>
  </w:style>
  <w:style w:type="character" w:customStyle="1" w:styleId="WW-WW8Num8z011">
    <w:name w:val="WW-WW8Num8z011"/>
    <w:rsid w:val="004C6536"/>
    <w:rPr>
      <w:rFonts w:ascii="Symbol" w:hAnsi="Symbol" w:cs="StarSymbol"/>
      <w:sz w:val="18"/>
      <w:szCs w:val="18"/>
    </w:rPr>
  </w:style>
  <w:style w:type="character" w:customStyle="1" w:styleId="WW-WW8Num9z011">
    <w:name w:val="WW-WW8Num9z011"/>
    <w:rsid w:val="004C6536"/>
    <w:rPr>
      <w:rFonts w:ascii="Symbol" w:hAnsi="Symbol" w:cs="StarSymbol"/>
      <w:sz w:val="18"/>
      <w:szCs w:val="18"/>
    </w:rPr>
  </w:style>
  <w:style w:type="character" w:customStyle="1" w:styleId="WW-WW8Num10z011">
    <w:name w:val="WW-WW8Num10z011"/>
    <w:rsid w:val="004C6536"/>
    <w:rPr>
      <w:rFonts w:ascii="Symbol" w:hAnsi="Symbol" w:cs="StarSymbol"/>
      <w:sz w:val="18"/>
      <w:szCs w:val="18"/>
    </w:rPr>
  </w:style>
  <w:style w:type="character" w:customStyle="1" w:styleId="WW-WW8Num11z011">
    <w:name w:val="WW-WW8Num11z011"/>
    <w:rsid w:val="004C6536"/>
    <w:rPr>
      <w:rFonts w:ascii="Symbol" w:hAnsi="Symbol" w:cs="StarSymbol"/>
      <w:sz w:val="18"/>
      <w:szCs w:val="18"/>
    </w:rPr>
  </w:style>
  <w:style w:type="character" w:customStyle="1" w:styleId="WW-WW8Num12z011">
    <w:name w:val="WW-WW8Num12z011"/>
    <w:rsid w:val="004C6536"/>
    <w:rPr>
      <w:rFonts w:ascii="Symbol" w:hAnsi="Symbol" w:cs="StarSymbol"/>
      <w:sz w:val="18"/>
      <w:szCs w:val="18"/>
    </w:rPr>
  </w:style>
  <w:style w:type="character" w:customStyle="1" w:styleId="WW-WW8Num13z011">
    <w:name w:val="WW-WW8Num13z011"/>
    <w:rsid w:val="004C6536"/>
    <w:rPr>
      <w:rFonts w:ascii="Symbol" w:hAnsi="Symbol" w:cs="StarSymbol"/>
      <w:sz w:val="18"/>
      <w:szCs w:val="18"/>
    </w:rPr>
  </w:style>
  <w:style w:type="character" w:customStyle="1" w:styleId="WW-WW8Num14z011">
    <w:name w:val="WW-WW8Num14z011"/>
    <w:rsid w:val="004C6536"/>
    <w:rPr>
      <w:rFonts w:ascii="Symbol" w:hAnsi="Symbol" w:cs="StarSymbol"/>
      <w:sz w:val="18"/>
      <w:szCs w:val="18"/>
    </w:rPr>
  </w:style>
  <w:style w:type="character" w:customStyle="1" w:styleId="WW-WW8Num15z011">
    <w:name w:val="WW-WW8Num15z011"/>
    <w:rsid w:val="004C6536"/>
    <w:rPr>
      <w:rFonts w:ascii="Symbol" w:hAnsi="Symbol" w:cs="StarSymbol"/>
      <w:sz w:val="18"/>
      <w:szCs w:val="18"/>
    </w:rPr>
  </w:style>
  <w:style w:type="character" w:customStyle="1" w:styleId="WW-WW8Num19z011">
    <w:name w:val="WW-WW8Num19z011"/>
    <w:rsid w:val="004C6536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sid w:val="004C6536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4C6536"/>
  </w:style>
  <w:style w:type="character" w:customStyle="1" w:styleId="WW-WW8Num1z0111">
    <w:name w:val="WW-WW8Num1z0111"/>
    <w:rsid w:val="004C6536"/>
    <w:rPr>
      <w:rFonts w:ascii="StarSymbol" w:hAnsi="StarSymbol"/>
    </w:rPr>
  </w:style>
  <w:style w:type="character" w:customStyle="1" w:styleId="WW-WW8Num2z0111">
    <w:name w:val="WW-WW8Num2z0111"/>
    <w:rsid w:val="004C6536"/>
    <w:rPr>
      <w:rFonts w:ascii="Symbol" w:hAnsi="Symbol" w:cs="Tahoma"/>
    </w:rPr>
  </w:style>
  <w:style w:type="character" w:customStyle="1" w:styleId="WW-WW8Num3z0111">
    <w:name w:val="WW-WW8Num3z0111"/>
    <w:rsid w:val="004C6536"/>
    <w:rPr>
      <w:rFonts w:ascii="Symbol" w:hAnsi="Symbol" w:cs="StarSymbol"/>
      <w:sz w:val="18"/>
      <w:szCs w:val="18"/>
    </w:rPr>
  </w:style>
  <w:style w:type="character" w:customStyle="1" w:styleId="WW-WW8Num4z0111">
    <w:name w:val="WW-WW8Num4z0111"/>
    <w:rsid w:val="004C6536"/>
    <w:rPr>
      <w:rFonts w:ascii="Symbol" w:hAnsi="Symbol" w:cs="StarSymbol"/>
      <w:sz w:val="18"/>
      <w:szCs w:val="18"/>
    </w:rPr>
  </w:style>
  <w:style w:type="character" w:customStyle="1" w:styleId="WW-WW8Num5z0111">
    <w:name w:val="WW-WW8Num5z0111"/>
    <w:rsid w:val="004C6536"/>
    <w:rPr>
      <w:rFonts w:ascii="Symbol" w:hAnsi="Symbol" w:cs="StarSymbol"/>
      <w:sz w:val="18"/>
      <w:szCs w:val="18"/>
    </w:rPr>
  </w:style>
  <w:style w:type="character" w:customStyle="1" w:styleId="WW-WW8Num6z0111">
    <w:name w:val="WW-WW8Num6z0111"/>
    <w:rsid w:val="004C6536"/>
    <w:rPr>
      <w:rFonts w:ascii="Symbol" w:hAnsi="Symbol" w:cs="StarSymbol"/>
      <w:sz w:val="18"/>
      <w:szCs w:val="18"/>
    </w:rPr>
  </w:style>
  <w:style w:type="character" w:customStyle="1" w:styleId="WW-WW8Num7z0111">
    <w:name w:val="WW-WW8Num7z0111"/>
    <w:rsid w:val="004C6536"/>
    <w:rPr>
      <w:rFonts w:ascii="Symbol" w:hAnsi="Symbol" w:cs="StarSymbol"/>
      <w:sz w:val="18"/>
      <w:szCs w:val="18"/>
    </w:rPr>
  </w:style>
  <w:style w:type="character" w:customStyle="1" w:styleId="WW-WW8Num8z0111">
    <w:name w:val="WW-WW8Num8z0111"/>
    <w:rsid w:val="004C6536"/>
    <w:rPr>
      <w:rFonts w:ascii="Symbol" w:hAnsi="Symbol" w:cs="StarSymbol"/>
      <w:sz w:val="18"/>
      <w:szCs w:val="18"/>
    </w:rPr>
  </w:style>
  <w:style w:type="character" w:customStyle="1" w:styleId="WW-WW8Num9z0111">
    <w:name w:val="WW-WW8Num9z0111"/>
    <w:rsid w:val="004C6536"/>
    <w:rPr>
      <w:rFonts w:ascii="Symbol" w:hAnsi="Symbol" w:cs="StarSymbol"/>
      <w:sz w:val="18"/>
      <w:szCs w:val="18"/>
    </w:rPr>
  </w:style>
  <w:style w:type="character" w:customStyle="1" w:styleId="WW-WW8Num10z0111">
    <w:name w:val="WW-WW8Num10z0111"/>
    <w:rsid w:val="004C6536"/>
    <w:rPr>
      <w:rFonts w:ascii="Symbol" w:hAnsi="Symbol" w:cs="StarSymbol"/>
      <w:sz w:val="18"/>
      <w:szCs w:val="18"/>
    </w:rPr>
  </w:style>
  <w:style w:type="character" w:customStyle="1" w:styleId="WW-WW8Num11z0111">
    <w:name w:val="WW-WW8Num11z0111"/>
    <w:rsid w:val="004C6536"/>
    <w:rPr>
      <w:rFonts w:ascii="Symbol" w:hAnsi="Symbol" w:cs="StarSymbol"/>
      <w:sz w:val="18"/>
      <w:szCs w:val="18"/>
    </w:rPr>
  </w:style>
  <w:style w:type="character" w:customStyle="1" w:styleId="WW-WW8Num12z0111">
    <w:name w:val="WW-WW8Num12z0111"/>
    <w:rsid w:val="004C6536"/>
    <w:rPr>
      <w:rFonts w:ascii="Symbol" w:hAnsi="Symbol" w:cs="StarSymbol"/>
      <w:sz w:val="18"/>
      <w:szCs w:val="18"/>
    </w:rPr>
  </w:style>
  <w:style w:type="character" w:customStyle="1" w:styleId="WW-WW8Num13z0111">
    <w:name w:val="WW-WW8Num13z0111"/>
    <w:rsid w:val="004C6536"/>
    <w:rPr>
      <w:rFonts w:ascii="Symbol" w:hAnsi="Symbol" w:cs="StarSymbol"/>
      <w:sz w:val="18"/>
      <w:szCs w:val="18"/>
    </w:rPr>
  </w:style>
  <w:style w:type="character" w:customStyle="1" w:styleId="WW-WW8Num14z0111">
    <w:name w:val="WW-WW8Num14z0111"/>
    <w:rsid w:val="004C6536"/>
    <w:rPr>
      <w:rFonts w:ascii="Symbol" w:hAnsi="Symbol" w:cs="StarSymbol"/>
      <w:sz w:val="18"/>
      <w:szCs w:val="18"/>
    </w:rPr>
  </w:style>
  <w:style w:type="character" w:customStyle="1" w:styleId="WW-WW8Num15z0111">
    <w:name w:val="WW-WW8Num15z0111"/>
    <w:rsid w:val="004C6536"/>
    <w:rPr>
      <w:rFonts w:ascii="Symbol" w:hAnsi="Symbol" w:cs="StarSymbol"/>
      <w:sz w:val="18"/>
      <w:szCs w:val="18"/>
    </w:rPr>
  </w:style>
  <w:style w:type="character" w:customStyle="1" w:styleId="WW-WW8Num19z0111">
    <w:name w:val="WW-WW8Num19z0111"/>
    <w:rsid w:val="004C6536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sid w:val="004C6536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4C6536"/>
  </w:style>
  <w:style w:type="character" w:customStyle="1" w:styleId="WW-WW8Num1z01111">
    <w:name w:val="WW-WW8Num1z01111"/>
    <w:rsid w:val="004C6536"/>
    <w:rPr>
      <w:rFonts w:ascii="StarSymbol" w:hAnsi="StarSymbol"/>
    </w:rPr>
  </w:style>
  <w:style w:type="character" w:customStyle="1" w:styleId="WW-WW8Num2z01111">
    <w:name w:val="WW-WW8Num2z01111"/>
    <w:rsid w:val="004C6536"/>
    <w:rPr>
      <w:rFonts w:ascii="Symbol" w:hAnsi="Symbol" w:cs="Tahoma"/>
    </w:rPr>
  </w:style>
  <w:style w:type="character" w:customStyle="1" w:styleId="WW-WW8Num3z01111">
    <w:name w:val="WW-WW8Num3z01111"/>
    <w:rsid w:val="004C6536"/>
    <w:rPr>
      <w:rFonts w:ascii="Symbol" w:hAnsi="Symbol" w:cs="StarSymbol"/>
      <w:sz w:val="18"/>
      <w:szCs w:val="18"/>
    </w:rPr>
  </w:style>
  <w:style w:type="character" w:customStyle="1" w:styleId="WW-WW8Num4z01111">
    <w:name w:val="WW-WW8Num4z01111"/>
    <w:rsid w:val="004C6536"/>
    <w:rPr>
      <w:rFonts w:ascii="Symbol" w:hAnsi="Symbol" w:cs="StarSymbol"/>
      <w:sz w:val="18"/>
      <w:szCs w:val="18"/>
    </w:rPr>
  </w:style>
  <w:style w:type="character" w:customStyle="1" w:styleId="WW-WW8Num5z01111">
    <w:name w:val="WW-WW8Num5z01111"/>
    <w:rsid w:val="004C6536"/>
    <w:rPr>
      <w:rFonts w:ascii="Symbol" w:hAnsi="Symbol" w:cs="StarSymbol"/>
      <w:sz w:val="18"/>
      <w:szCs w:val="18"/>
    </w:rPr>
  </w:style>
  <w:style w:type="character" w:customStyle="1" w:styleId="WW-WW8Num6z01111">
    <w:name w:val="WW-WW8Num6z01111"/>
    <w:rsid w:val="004C6536"/>
    <w:rPr>
      <w:rFonts w:ascii="Symbol" w:hAnsi="Symbol" w:cs="StarSymbol"/>
      <w:sz w:val="18"/>
      <w:szCs w:val="18"/>
    </w:rPr>
  </w:style>
  <w:style w:type="character" w:customStyle="1" w:styleId="WW-WW8Num7z01111">
    <w:name w:val="WW-WW8Num7z01111"/>
    <w:rsid w:val="004C6536"/>
    <w:rPr>
      <w:rFonts w:ascii="Symbol" w:hAnsi="Symbol" w:cs="StarSymbol"/>
      <w:sz w:val="18"/>
      <w:szCs w:val="18"/>
    </w:rPr>
  </w:style>
  <w:style w:type="character" w:customStyle="1" w:styleId="WW-WW8Num8z01111">
    <w:name w:val="WW-WW8Num8z01111"/>
    <w:rsid w:val="004C6536"/>
    <w:rPr>
      <w:rFonts w:ascii="Symbol" w:hAnsi="Symbol" w:cs="StarSymbol"/>
      <w:sz w:val="18"/>
      <w:szCs w:val="18"/>
    </w:rPr>
  </w:style>
  <w:style w:type="character" w:customStyle="1" w:styleId="WW-WW8Num9z01111">
    <w:name w:val="WW-WW8Num9z01111"/>
    <w:rsid w:val="004C6536"/>
    <w:rPr>
      <w:rFonts w:ascii="Symbol" w:hAnsi="Symbol" w:cs="StarSymbol"/>
      <w:sz w:val="18"/>
      <w:szCs w:val="18"/>
    </w:rPr>
  </w:style>
  <w:style w:type="character" w:customStyle="1" w:styleId="WW-WW8Num10z01111">
    <w:name w:val="WW-WW8Num10z01111"/>
    <w:rsid w:val="004C6536"/>
    <w:rPr>
      <w:rFonts w:ascii="Symbol" w:hAnsi="Symbol" w:cs="StarSymbol"/>
      <w:sz w:val="18"/>
      <w:szCs w:val="18"/>
    </w:rPr>
  </w:style>
  <w:style w:type="character" w:customStyle="1" w:styleId="WW-WW8Num11z01111">
    <w:name w:val="WW-WW8Num11z01111"/>
    <w:rsid w:val="004C6536"/>
    <w:rPr>
      <w:rFonts w:ascii="Symbol" w:hAnsi="Symbol" w:cs="StarSymbol"/>
      <w:sz w:val="18"/>
      <w:szCs w:val="18"/>
    </w:rPr>
  </w:style>
  <w:style w:type="character" w:customStyle="1" w:styleId="WW-WW8Num12z01111">
    <w:name w:val="WW-WW8Num12z01111"/>
    <w:rsid w:val="004C6536"/>
    <w:rPr>
      <w:rFonts w:ascii="Symbol" w:hAnsi="Symbol" w:cs="StarSymbol"/>
      <w:sz w:val="18"/>
      <w:szCs w:val="18"/>
    </w:rPr>
  </w:style>
  <w:style w:type="character" w:customStyle="1" w:styleId="WW-WW8Num13z01111">
    <w:name w:val="WW-WW8Num13z01111"/>
    <w:rsid w:val="004C6536"/>
    <w:rPr>
      <w:rFonts w:ascii="Symbol" w:hAnsi="Symbol" w:cs="StarSymbol"/>
      <w:sz w:val="18"/>
      <w:szCs w:val="18"/>
    </w:rPr>
  </w:style>
  <w:style w:type="character" w:customStyle="1" w:styleId="WW-WW8Num14z01111">
    <w:name w:val="WW-WW8Num14z01111"/>
    <w:rsid w:val="004C6536"/>
    <w:rPr>
      <w:rFonts w:ascii="Symbol" w:hAnsi="Symbol" w:cs="StarSymbol"/>
      <w:sz w:val="18"/>
      <w:szCs w:val="18"/>
    </w:rPr>
  </w:style>
  <w:style w:type="character" w:customStyle="1" w:styleId="WW-WW8Num15z01111">
    <w:name w:val="WW-WW8Num15z01111"/>
    <w:rsid w:val="004C6536"/>
    <w:rPr>
      <w:rFonts w:ascii="Symbol" w:hAnsi="Symbol" w:cs="StarSymbol"/>
      <w:sz w:val="18"/>
      <w:szCs w:val="18"/>
    </w:rPr>
  </w:style>
  <w:style w:type="character" w:customStyle="1" w:styleId="WW-WW8Num19z01111">
    <w:name w:val="WW-WW8Num19z01111"/>
    <w:rsid w:val="004C6536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sid w:val="004C6536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4C6536"/>
  </w:style>
  <w:style w:type="character" w:customStyle="1" w:styleId="WW-WW8Num3z011111">
    <w:name w:val="WW-WW8Num3z011111"/>
    <w:rsid w:val="004C6536"/>
    <w:rPr>
      <w:rFonts w:ascii="StarSymbol" w:hAnsi="StarSymbol"/>
    </w:rPr>
  </w:style>
  <w:style w:type="character" w:customStyle="1" w:styleId="WW-WW8Num4z011111">
    <w:name w:val="WW-WW8Num4z011111"/>
    <w:rsid w:val="004C6536"/>
    <w:rPr>
      <w:rFonts w:ascii="Symbol" w:hAnsi="Symbol" w:cs="Tahoma"/>
    </w:rPr>
  </w:style>
  <w:style w:type="character" w:customStyle="1" w:styleId="WW-WW8Num5z011111">
    <w:name w:val="WW-WW8Num5z011111"/>
    <w:rsid w:val="004C6536"/>
    <w:rPr>
      <w:rFonts w:ascii="Symbol" w:hAnsi="Symbol" w:cs="StarSymbol"/>
      <w:sz w:val="18"/>
      <w:szCs w:val="18"/>
    </w:rPr>
  </w:style>
  <w:style w:type="character" w:customStyle="1" w:styleId="WW-WW8Num6z011111">
    <w:name w:val="WW-WW8Num6z011111"/>
    <w:rsid w:val="004C6536"/>
    <w:rPr>
      <w:rFonts w:ascii="Symbol" w:hAnsi="Symbol" w:cs="StarSymbol"/>
      <w:sz w:val="18"/>
      <w:szCs w:val="18"/>
    </w:rPr>
  </w:style>
  <w:style w:type="character" w:customStyle="1" w:styleId="WW-WW8Num7z011111">
    <w:name w:val="WW-WW8Num7z011111"/>
    <w:rsid w:val="004C6536"/>
    <w:rPr>
      <w:rFonts w:ascii="Symbol" w:hAnsi="Symbol" w:cs="StarSymbol"/>
      <w:sz w:val="18"/>
      <w:szCs w:val="18"/>
    </w:rPr>
  </w:style>
  <w:style w:type="character" w:customStyle="1" w:styleId="WW-WW8Num8z011111">
    <w:name w:val="WW-WW8Num8z011111"/>
    <w:rsid w:val="004C6536"/>
    <w:rPr>
      <w:rFonts w:ascii="Symbol" w:hAnsi="Symbol" w:cs="StarSymbol"/>
      <w:sz w:val="18"/>
      <w:szCs w:val="18"/>
    </w:rPr>
  </w:style>
  <w:style w:type="character" w:customStyle="1" w:styleId="WW-WW8Num9z011111">
    <w:name w:val="WW-WW8Num9z011111"/>
    <w:rsid w:val="004C6536"/>
    <w:rPr>
      <w:rFonts w:ascii="Symbol" w:hAnsi="Symbol" w:cs="StarSymbol"/>
      <w:sz w:val="18"/>
      <w:szCs w:val="18"/>
    </w:rPr>
  </w:style>
  <w:style w:type="character" w:customStyle="1" w:styleId="WW-WW8Num10z011111">
    <w:name w:val="WW-WW8Num10z011111"/>
    <w:rsid w:val="004C6536"/>
    <w:rPr>
      <w:rFonts w:ascii="Symbol" w:hAnsi="Symbol" w:cs="StarSymbol"/>
      <w:sz w:val="18"/>
      <w:szCs w:val="18"/>
    </w:rPr>
  </w:style>
  <w:style w:type="character" w:customStyle="1" w:styleId="WW-WW8Num11z011111">
    <w:name w:val="WW-WW8Num11z011111"/>
    <w:rsid w:val="004C6536"/>
    <w:rPr>
      <w:rFonts w:ascii="Symbol" w:hAnsi="Symbol" w:cs="StarSymbol"/>
      <w:sz w:val="18"/>
      <w:szCs w:val="18"/>
    </w:rPr>
  </w:style>
  <w:style w:type="character" w:customStyle="1" w:styleId="WW-WW8Num12z011111">
    <w:name w:val="WW-WW8Num12z011111"/>
    <w:rsid w:val="004C6536"/>
    <w:rPr>
      <w:rFonts w:ascii="Symbol" w:hAnsi="Symbol" w:cs="StarSymbol"/>
      <w:sz w:val="18"/>
      <w:szCs w:val="18"/>
    </w:rPr>
  </w:style>
  <w:style w:type="character" w:customStyle="1" w:styleId="WW-WW8Num13z011111">
    <w:name w:val="WW-WW8Num13z011111"/>
    <w:rsid w:val="004C6536"/>
    <w:rPr>
      <w:rFonts w:ascii="Symbol" w:hAnsi="Symbol" w:cs="StarSymbol"/>
      <w:sz w:val="18"/>
      <w:szCs w:val="18"/>
    </w:rPr>
  </w:style>
  <w:style w:type="character" w:customStyle="1" w:styleId="WW-WW8Num14z011111">
    <w:name w:val="WW-WW8Num14z011111"/>
    <w:rsid w:val="004C6536"/>
    <w:rPr>
      <w:rFonts w:ascii="Symbol" w:hAnsi="Symbol" w:cs="StarSymbol"/>
      <w:sz w:val="18"/>
      <w:szCs w:val="18"/>
    </w:rPr>
  </w:style>
  <w:style w:type="character" w:customStyle="1" w:styleId="WW-WW8Num15z011111">
    <w:name w:val="WW-WW8Num15z011111"/>
    <w:rsid w:val="004C6536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4C6536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4C6536"/>
    <w:rPr>
      <w:rFonts w:ascii="Symbol" w:hAnsi="Symbol" w:cs="StarSymbol"/>
      <w:sz w:val="18"/>
      <w:szCs w:val="18"/>
    </w:rPr>
  </w:style>
  <w:style w:type="character" w:customStyle="1" w:styleId="WW-WW8Num22z011111">
    <w:name w:val="WW-WW8Num22z011111"/>
    <w:rsid w:val="004C6536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4C6536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4C6536"/>
  </w:style>
  <w:style w:type="character" w:customStyle="1" w:styleId="WW-WW8Num2z011111">
    <w:name w:val="WW-WW8Num2z011111"/>
    <w:rsid w:val="004C6536"/>
    <w:rPr>
      <w:rFonts w:ascii="Symbol" w:hAnsi="Symbol"/>
    </w:rPr>
  </w:style>
  <w:style w:type="character" w:customStyle="1" w:styleId="WW8Num2z1">
    <w:name w:val="WW8Num2z1"/>
    <w:rsid w:val="004C6536"/>
    <w:rPr>
      <w:rFonts w:ascii="Courier New" w:hAnsi="Courier New" w:cs="Courier New"/>
    </w:rPr>
  </w:style>
  <w:style w:type="character" w:customStyle="1" w:styleId="WW8Num2z2">
    <w:name w:val="WW8Num2z2"/>
    <w:rsid w:val="004C6536"/>
    <w:rPr>
      <w:rFonts w:ascii="Wingdings" w:hAnsi="Wingdings"/>
    </w:rPr>
  </w:style>
  <w:style w:type="character" w:customStyle="1" w:styleId="WW-WW8Num6z0111111">
    <w:name w:val="WW-WW8Num6z0111111"/>
    <w:rsid w:val="004C6536"/>
    <w:rPr>
      <w:rFonts w:ascii="Symbol" w:hAnsi="Symbol"/>
    </w:rPr>
  </w:style>
  <w:style w:type="character" w:customStyle="1" w:styleId="WW8Num6z2">
    <w:name w:val="WW8Num6z2"/>
    <w:rsid w:val="004C6536"/>
    <w:rPr>
      <w:rFonts w:ascii="Wingdings" w:hAnsi="Wingdings"/>
    </w:rPr>
  </w:style>
  <w:style w:type="character" w:customStyle="1" w:styleId="WW8Num6z4">
    <w:name w:val="WW8Num6z4"/>
    <w:rsid w:val="004C6536"/>
    <w:rPr>
      <w:rFonts w:ascii="Courier New" w:hAnsi="Courier New" w:cs="Courier New"/>
    </w:rPr>
  </w:style>
  <w:style w:type="character" w:customStyle="1" w:styleId="WW-WW8Num8z0111111">
    <w:name w:val="WW-WW8Num8z0111111"/>
    <w:rsid w:val="004C6536"/>
    <w:rPr>
      <w:rFonts w:ascii="Symbol" w:hAnsi="Symbol"/>
    </w:rPr>
  </w:style>
  <w:style w:type="character" w:customStyle="1" w:styleId="WW8Num8z1">
    <w:name w:val="WW8Num8z1"/>
    <w:rsid w:val="004C6536"/>
    <w:rPr>
      <w:rFonts w:ascii="Courier New" w:hAnsi="Courier New" w:cs="Courier New"/>
    </w:rPr>
  </w:style>
  <w:style w:type="character" w:customStyle="1" w:styleId="WW8Num8z2">
    <w:name w:val="WW8Num8z2"/>
    <w:rsid w:val="004C6536"/>
    <w:rPr>
      <w:rFonts w:ascii="Wingdings" w:hAnsi="Wingdings"/>
    </w:rPr>
  </w:style>
  <w:style w:type="character" w:customStyle="1" w:styleId="WW-WW8Num10z0111111">
    <w:name w:val="WW-WW8Num10z0111111"/>
    <w:rsid w:val="004C6536"/>
    <w:rPr>
      <w:rFonts w:ascii="Symbol" w:eastAsia="Times New Roman" w:hAnsi="Symbol" w:cs="Tahoma"/>
    </w:rPr>
  </w:style>
  <w:style w:type="character" w:customStyle="1" w:styleId="WW-WW8Num12z0111111">
    <w:name w:val="WW-WW8Num12z0111111"/>
    <w:rsid w:val="004C6536"/>
    <w:rPr>
      <w:rFonts w:ascii="Arial" w:hAnsi="Arial"/>
      <w:b w:val="0"/>
      <w:i w:val="0"/>
    </w:rPr>
  </w:style>
  <w:style w:type="character" w:customStyle="1" w:styleId="WW-WW8Num14z0111111">
    <w:name w:val="WW-WW8Num14z0111111"/>
    <w:rsid w:val="004C6536"/>
    <w:rPr>
      <w:rFonts w:ascii="Arial" w:hAnsi="Arial"/>
      <w:b w:val="0"/>
      <w:i w:val="0"/>
      <w:color w:val="auto"/>
    </w:rPr>
  </w:style>
  <w:style w:type="character" w:customStyle="1" w:styleId="WW-WW8Num16z0">
    <w:name w:val="WW-WW8Num16z0"/>
    <w:rsid w:val="004C6536"/>
    <w:rPr>
      <w:rFonts w:ascii="Symbol" w:hAnsi="Symbol"/>
    </w:rPr>
  </w:style>
  <w:style w:type="character" w:customStyle="1" w:styleId="WW8Num16z1">
    <w:name w:val="WW8Num16z1"/>
    <w:rsid w:val="004C6536"/>
    <w:rPr>
      <w:rFonts w:ascii="Courier New" w:hAnsi="Courier New" w:cs="Courier New"/>
    </w:rPr>
  </w:style>
  <w:style w:type="character" w:customStyle="1" w:styleId="WW8Num16z2">
    <w:name w:val="WW8Num16z2"/>
    <w:rsid w:val="004C6536"/>
    <w:rPr>
      <w:rFonts w:ascii="Wingdings" w:hAnsi="Wingdings"/>
    </w:rPr>
  </w:style>
  <w:style w:type="character" w:customStyle="1" w:styleId="WW-WW8Num17z0">
    <w:name w:val="WW-WW8Num17z0"/>
    <w:rsid w:val="004C6536"/>
    <w:rPr>
      <w:rFonts w:ascii="Arial" w:hAnsi="Arial"/>
      <w:b w:val="0"/>
      <w:i w:val="0"/>
      <w:sz w:val="22"/>
    </w:rPr>
  </w:style>
  <w:style w:type="character" w:customStyle="1" w:styleId="WW8Num18z0">
    <w:name w:val="WW8Num18z0"/>
    <w:rsid w:val="004C6536"/>
    <w:rPr>
      <w:b/>
    </w:rPr>
  </w:style>
  <w:style w:type="character" w:customStyle="1" w:styleId="WW-WW8Num22z0111111">
    <w:name w:val="WW-WW8Num22z0111111"/>
    <w:rsid w:val="004C6536"/>
    <w:rPr>
      <w:rFonts w:ascii="Symbol" w:hAnsi="Symbol"/>
    </w:rPr>
  </w:style>
  <w:style w:type="character" w:customStyle="1" w:styleId="WW8Num22z1">
    <w:name w:val="WW8Num22z1"/>
    <w:rsid w:val="004C6536"/>
    <w:rPr>
      <w:rFonts w:ascii="Courier New" w:hAnsi="Courier New"/>
    </w:rPr>
  </w:style>
  <w:style w:type="character" w:customStyle="1" w:styleId="WW8Num22z2">
    <w:name w:val="WW8Num22z2"/>
    <w:rsid w:val="004C6536"/>
    <w:rPr>
      <w:rFonts w:ascii="Wingdings" w:hAnsi="Wingdings"/>
    </w:rPr>
  </w:style>
  <w:style w:type="character" w:customStyle="1" w:styleId="WW8Num23z0">
    <w:name w:val="WW8Num23z0"/>
    <w:rsid w:val="004C6536"/>
    <w:rPr>
      <w:rFonts w:ascii="Wingdings" w:hAnsi="Wingdings"/>
    </w:rPr>
  </w:style>
  <w:style w:type="character" w:customStyle="1" w:styleId="WW8Num23z1">
    <w:name w:val="WW8Num23z1"/>
    <w:rsid w:val="004C6536"/>
    <w:rPr>
      <w:rFonts w:ascii="Courier New" w:hAnsi="Courier New"/>
    </w:rPr>
  </w:style>
  <w:style w:type="character" w:customStyle="1" w:styleId="WW8Num23z3">
    <w:name w:val="WW8Num23z3"/>
    <w:rsid w:val="004C6536"/>
    <w:rPr>
      <w:rFonts w:ascii="Symbol" w:hAnsi="Symbol"/>
    </w:rPr>
  </w:style>
  <w:style w:type="character" w:customStyle="1" w:styleId="WW8Num26z0">
    <w:name w:val="WW8Num26z0"/>
    <w:rsid w:val="004C6536"/>
    <w:rPr>
      <w:b w:val="0"/>
    </w:rPr>
  </w:style>
  <w:style w:type="character" w:customStyle="1" w:styleId="WW8Num28z0">
    <w:name w:val="WW8Num28z0"/>
    <w:rsid w:val="004C6536"/>
    <w:rPr>
      <w:rFonts w:ascii="Symbol" w:hAnsi="Symbol"/>
    </w:rPr>
  </w:style>
  <w:style w:type="character" w:customStyle="1" w:styleId="WW8Num28z1">
    <w:name w:val="WW8Num28z1"/>
    <w:rsid w:val="004C6536"/>
    <w:rPr>
      <w:rFonts w:ascii="Courier New" w:hAnsi="Courier New" w:cs="Courier New"/>
    </w:rPr>
  </w:style>
  <w:style w:type="character" w:customStyle="1" w:styleId="WW8Num28z2">
    <w:name w:val="WW8Num28z2"/>
    <w:rsid w:val="004C6536"/>
    <w:rPr>
      <w:rFonts w:ascii="Wingdings" w:hAnsi="Wingdings"/>
    </w:rPr>
  </w:style>
  <w:style w:type="character" w:customStyle="1" w:styleId="WW8Num29z0">
    <w:name w:val="WW8Num29z0"/>
    <w:rsid w:val="004C6536"/>
    <w:rPr>
      <w:rFonts w:ascii="Arial" w:hAnsi="Arial"/>
      <w:b w:val="0"/>
      <w:i w:val="0"/>
    </w:rPr>
  </w:style>
  <w:style w:type="character" w:customStyle="1" w:styleId="WW8Num29z1">
    <w:name w:val="WW8Num29z1"/>
    <w:rsid w:val="004C6536"/>
    <w:rPr>
      <w:b w:val="0"/>
      <w:i w:val="0"/>
    </w:rPr>
  </w:style>
  <w:style w:type="character" w:customStyle="1" w:styleId="WW8Num30z0">
    <w:name w:val="WW8Num30z0"/>
    <w:rsid w:val="004C6536"/>
    <w:rPr>
      <w:rFonts w:ascii="Arial" w:hAnsi="Arial"/>
      <w:b/>
      <w:i w:val="0"/>
      <w:sz w:val="24"/>
    </w:rPr>
  </w:style>
  <w:style w:type="character" w:customStyle="1" w:styleId="WW8Num31z0">
    <w:name w:val="WW8Num31z0"/>
    <w:rsid w:val="004C6536"/>
    <w:rPr>
      <w:i w:val="0"/>
    </w:rPr>
  </w:style>
  <w:style w:type="character" w:customStyle="1" w:styleId="WW8Num34z0">
    <w:name w:val="WW8Num34z0"/>
    <w:rsid w:val="004C6536"/>
    <w:rPr>
      <w:rFonts w:ascii="Symbol" w:hAnsi="Symbol"/>
    </w:rPr>
  </w:style>
  <w:style w:type="character" w:customStyle="1" w:styleId="WW8Num34z1">
    <w:name w:val="WW8Num34z1"/>
    <w:rsid w:val="004C6536"/>
    <w:rPr>
      <w:rFonts w:ascii="Wingdings" w:hAnsi="Wingdings"/>
    </w:rPr>
  </w:style>
  <w:style w:type="character" w:customStyle="1" w:styleId="WW8Num34z4">
    <w:name w:val="WW8Num34z4"/>
    <w:rsid w:val="004C6536"/>
    <w:rPr>
      <w:rFonts w:ascii="Courier New" w:hAnsi="Courier New" w:cs="Courier New"/>
    </w:rPr>
  </w:style>
  <w:style w:type="character" w:customStyle="1" w:styleId="WW8Num35z0">
    <w:name w:val="WW8Num35z0"/>
    <w:rsid w:val="004C6536"/>
    <w:rPr>
      <w:b w:val="0"/>
    </w:rPr>
  </w:style>
  <w:style w:type="character" w:customStyle="1" w:styleId="WW8Num36z0">
    <w:name w:val="WW8Num36z0"/>
    <w:rsid w:val="004C6536"/>
    <w:rPr>
      <w:rFonts w:ascii="Arial" w:hAnsi="Arial"/>
      <w:b w:val="0"/>
      <w:i w:val="0"/>
      <w:sz w:val="22"/>
    </w:rPr>
  </w:style>
  <w:style w:type="character" w:customStyle="1" w:styleId="WW8Num37z0">
    <w:name w:val="WW8Num37z0"/>
    <w:rsid w:val="004C6536"/>
    <w:rPr>
      <w:rFonts w:ascii="Symbol" w:hAnsi="Symbol"/>
    </w:rPr>
  </w:style>
  <w:style w:type="character" w:customStyle="1" w:styleId="WW8Num37z1">
    <w:name w:val="WW8Num37z1"/>
    <w:rsid w:val="004C6536"/>
    <w:rPr>
      <w:rFonts w:ascii="Courier New" w:hAnsi="Courier New" w:cs="Courier New"/>
    </w:rPr>
  </w:style>
  <w:style w:type="character" w:customStyle="1" w:styleId="WW8Num37z2">
    <w:name w:val="WW8Num37z2"/>
    <w:rsid w:val="004C6536"/>
    <w:rPr>
      <w:rFonts w:ascii="Wingdings" w:hAnsi="Wingdings"/>
    </w:rPr>
  </w:style>
  <w:style w:type="character" w:customStyle="1" w:styleId="WW8Num38z0">
    <w:name w:val="WW8Num38z0"/>
    <w:rsid w:val="004C6536"/>
    <w:rPr>
      <w:rFonts w:ascii="Symbol" w:hAnsi="Symbol"/>
    </w:rPr>
  </w:style>
  <w:style w:type="character" w:customStyle="1" w:styleId="WW8Num38z1">
    <w:name w:val="WW8Num38z1"/>
    <w:rsid w:val="004C6536"/>
    <w:rPr>
      <w:rFonts w:ascii="Courier New" w:hAnsi="Courier New" w:cs="Courier New"/>
    </w:rPr>
  </w:style>
  <w:style w:type="character" w:customStyle="1" w:styleId="WW8Num38z2">
    <w:name w:val="WW8Num38z2"/>
    <w:rsid w:val="004C6536"/>
    <w:rPr>
      <w:rFonts w:ascii="Wingdings" w:hAnsi="Wingdings"/>
    </w:rPr>
  </w:style>
  <w:style w:type="character" w:customStyle="1" w:styleId="WW8Num41z0">
    <w:name w:val="WW8Num41z0"/>
    <w:rsid w:val="004C6536"/>
    <w:rPr>
      <w:rFonts w:ascii="Arial" w:hAnsi="Arial"/>
      <w:b w:val="0"/>
      <w:i w:val="0"/>
    </w:rPr>
  </w:style>
  <w:style w:type="character" w:customStyle="1" w:styleId="WW8Num41z1">
    <w:name w:val="WW8Num41z1"/>
    <w:rsid w:val="004C6536"/>
    <w:rPr>
      <w:b w:val="0"/>
      <w:i w:val="0"/>
    </w:rPr>
  </w:style>
  <w:style w:type="character" w:customStyle="1" w:styleId="WW8Num42z0">
    <w:name w:val="WW8Num42z0"/>
    <w:rsid w:val="004C6536"/>
    <w:rPr>
      <w:rFonts w:ascii="Times New Roman" w:eastAsia="Times New Roman" w:hAnsi="Times New Roman" w:cs="Times New Roman"/>
    </w:rPr>
  </w:style>
  <w:style w:type="character" w:customStyle="1" w:styleId="WW8Num43z0">
    <w:name w:val="WW8Num43z0"/>
    <w:rsid w:val="004C6536"/>
    <w:rPr>
      <w:rFonts w:ascii="Symbol" w:hAnsi="Symbol"/>
      <w:b w:val="0"/>
      <w:i w:val="0"/>
    </w:rPr>
  </w:style>
  <w:style w:type="character" w:customStyle="1" w:styleId="WW8Num45z0">
    <w:name w:val="WW8Num45z0"/>
    <w:rsid w:val="004C6536"/>
    <w:rPr>
      <w:rFonts w:ascii="Arial" w:hAnsi="Arial"/>
      <w:b w:val="0"/>
      <w:i w:val="0"/>
      <w:sz w:val="22"/>
    </w:rPr>
  </w:style>
  <w:style w:type="character" w:customStyle="1" w:styleId="WW8Num46z0">
    <w:name w:val="WW8Num46z0"/>
    <w:rsid w:val="004C6536"/>
    <w:rPr>
      <w:b w:val="0"/>
    </w:rPr>
  </w:style>
  <w:style w:type="character" w:customStyle="1" w:styleId="WW8Num48z0">
    <w:name w:val="WW8Num48z0"/>
    <w:rsid w:val="004C6536"/>
    <w:rPr>
      <w:rFonts w:ascii="Symbol" w:hAnsi="Symbol"/>
    </w:rPr>
  </w:style>
  <w:style w:type="character" w:customStyle="1" w:styleId="WW8Num48z1">
    <w:name w:val="WW8Num48z1"/>
    <w:rsid w:val="004C6536"/>
    <w:rPr>
      <w:rFonts w:ascii="Courier New" w:hAnsi="Courier New" w:cs="Courier New"/>
    </w:rPr>
  </w:style>
  <w:style w:type="character" w:customStyle="1" w:styleId="WW8Num48z2">
    <w:name w:val="WW8Num48z2"/>
    <w:rsid w:val="004C6536"/>
    <w:rPr>
      <w:rFonts w:ascii="Wingdings" w:hAnsi="Wingdings"/>
    </w:rPr>
  </w:style>
  <w:style w:type="character" w:customStyle="1" w:styleId="WW8Num54z0">
    <w:name w:val="WW8Num54z0"/>
    <w:rsid w:val="004C6536"/>
    <w:rPr>
      <w:rFonts w:ascii="Wingdings" w:hAnsi="Wingdings"/>
    </w:rPr>
  </w:style>
  <w:style w:type="character" w:customStyle="1" w:styleId="WW8Num54z1">
    <w:name w:val="WW8Num54z1"/>
    <w:rsid w:val="004C6536"/>
    <w:rPr>
      <w:rFonts w:ascii="Courier New" w:hAnsi="Courier New"/>
    </w:rPr>
  </w:style>
  <w:style w:type="character" w:customStyle="1" w:styleId="WW8Num54z3">
    <w:name w:val="WW8Num54z3"/>
    <w:rsid w:val="004C6536"/>
    <w:rPr>
      <w:rFonts w:ascii="Symbol" w:hAnsi="Symbol"/>
    </w:rPr>
  </w:style>
  <w:style w:type="character" w:customStyle="1" w:styleId="WW8Num55z0">
    <w:name w:val="WW8Num55z0"/>
    <w:rsid w:val="004C6536"/>
    <w:rPr>
      <w:rFonts w:ascii="Symbol" w:hAnsi="Symbol"/>
    </w:rPr>
  </w:style>
  <w:style w:type="character" w:customStyle="1" w:styleId="WW8Num55z1">
    <w:name w:val="WW8Num55z1"/>
    <w:rsid w:val="004C6536"/>
    <w:rPr>
      <w:rFonts w:ascii="Courier New" w:hAnsi="Courier New" w:cs="Courier New"/>
    </w:rPr>
  </w:style>
  <w:style w:type="character" w:customStyle="1" w:styleId="WW8Num55z2">
    <w:name w:val="WW8Num55z2"/>
    <w:rsid w:val="004C6536"/>
    <w:rPr>
      <w:rFonts w:ascii="Wingdings" w:hAnsi="Wingdings"/>
    </w:rPr>
  </w:style>
  <w:style w:type="character" w:customStyle="1" w:styleId="WW8Num56z0">
    <w:name w:val="WW8Num56z0"/>
    <w:rsid w:val="004C6536"/>
    <w:rPr>
      <w:rFonts w:ascii="Arial" w:hAnsi="Arial"/>
      <w:b w:val="0"/>
      <w:i w:val="0"/>
    </w:rPr>
  </w:style>
  <w:style w:type="character" w:customStyle="1" w:styleId="WW8Num58z0">
    <w:name w:val="WW8Num58z0"/>
    <w:rsid w:val="004C6536"/>
    <w:rPr>
      <w:rFonts w:ascii="Arial" w:hAnsi="Arial"/>
      <w:b w:val="0"/>
      <w:i w:val="0"/>
    </w:rPr>
  </w:style>
  <w:style w:type="character" w:customStyle="1" w:styleId="WW8Num58z1">
    <w:name w:val="WW8Num58z1"/>
    <w:rsid w:val="004C6536"/>
    <w:rPr>
      <w:rFonts w:ascii="Symbol" w:hAnsi="Symbol"/>
      <w:b w:val="0"/>
      <w:i w:val="0"/>
    </w:rPr>
  </w:style>
  <w:style w:type="character" w:customStyle="1" w:styleId="WW-Domylnaczcionkaakapitu">
    <w:name w:val="WW-Domyślna czcionka akapitu"/>
    <w:rsid w:val="004C6536"/>
  </w:style>
  <w:style w:type="character" w:customStyle="1" w:styleId="Symbolewypunktowania">
    <w:name w:val="Symbole wypunktowania"/>
    <w:rsid w:val="004C6536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4C653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4C653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4C653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4C653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4C653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4C653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4C6536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4C6536"/>
  </w:style>
  <w:style w:type="character" w:customStyle="1" w:styleId="WW-Znakinumeracji">
    <w:name w:val="WW-Znaki numeracji"/>
    <w:rsid w:val="004C6536"/>
  </w:style>
  <w:style w:type="character" w:customStyle="1" w:styleId="WW-Znakinumeracji1">
    <w:name w:val="WW-Znaki numeracji1"/>
    <w:rsid w:val="004C6536"/>
  </w:style>
  <w:style w:type="character" w:customStyle="1" w:styleId="WW-Znakinumeracji11">
    <w:name w:val="WW-Znaki numeracji11"/>
    <w:rsid w:val="004C6536"/>
  </w:style>
  <w:style w:type="character" w:customStyle="1" w:styleId="WW-Znakinumeracji111">
    <w:name w:val="WW-Znaki numeracji111"/>
    <w:rsid w:val="004C6536"/>
  </w:style>
  <w:style w:type="character" w:customStyle="1" w:styleId="WW-Znakinumeracji1111">
    <w:name w:val="WW-Znaki numeracji1111"/>
    <w:rsid w:val="004C6536"/>
  </w:style>
  <w:style w:type="character" w:customStyle="1" w:styleId="WW-Znakinumeracji11111">
    <w:name w:val="WW-Znaki numeracji11111"/>
    <w:rsid w:val="004C6536"/>
  </w:style>
  <w:style w:type="character" w:customStyle="1" w:styleId="WW-Znakinumeracji111111">
    <w:name w:val="WW-Znaki numeracji111111"/>
    <w:rsid w:val="004C6536"/>
  </w:style>
  <w:style w:type="paragraph" w:customStyle="1" w:styleId="Podpis1">
    <w:name w:val="Podpis1"/>
    <w:basedOn w:val="Normalny"/>
    <w:rsid w:val="004C6536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customStyle="1" w:styleId="Nagwek10">
    <w:name w:val="Nagłówek1"/>
    <w:basedOn w:val="Normalny"/>
    <w:next w:val="Tekstpodstawowy"/>
    <w:rsid w:val="004C653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4C6536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customStyle="1" w:styleId="WW-Nagwek">
    <w:name w:val="WW-Nagłówek"/>
    <w:basedOn w:val="Normalny"/>
    <w:next w:val="Tekstpodstawowy"/>
    <w:rsid w:val="004C653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4C6536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customStyle="1" w:styleId="WW-Nagwek1">
    <w:name w:val="WW-Nagłówek1"/>
    <w:basedOn w:val="Normalny"/>
    <w:next w:val="Tekstpodstawowy"/>
    <w:rsid w:val="004C653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4C6536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customStyle="1" w:styleId="WW-Nagwek11">
    <w:name w:val="WW-Nagłówek11"/>
    <w:basedOn w:val="Normalny"/>
    <w:next w:val="Tekstpodstawowy"/>
    <w:rsid w:val="004C653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4C6536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customStyle="1" w:styleId="WW-Nagwek111">
    <w:name w:val="WW-Nagłówek111"/>
    <w:basedOn w:val="Normalny"/>
    <w:next w:val="Tekstpodstawowy"/>
    <w:rsid w:val="004C653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4C6536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customStyle="1" w:styleId="WW-Nagwek1111">
    <w:name w:val="WW-Nagłówek1111"/>
    <w:basedOn w:val="Normalny"/>
    <w:next w:val="Tekstpodstawowy"/>
    <w:rsid w:val="004C653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4C6536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customStyle="1" w:styleId="WW-Nagwek11111">
    <w:name w:val="WW-Nagłówek11111"/>
    <w:basedOn w:val="Normalny"/>
    <w:next w:val="Tekstpodstawowy"/>
    <w:rsid w:val="004C653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4C6536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customStyle="1" w:styleId="WW-Nagwek111111">
    <w:name w:val="WW-Nagłówek111111"/>
    <w:basedOn w:val="Normalny"/>
    <w:next w:val="Tekstpodstawowy"/>
    <w:rsid w:val="004C653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4C6536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">
    <w:name w:val="WW-Zawartość tabeli"/>
    <w:basedOn w:val="Tekstpodstawowy"/>
    <w:rsid w:val="004C6536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">
    <w:name w:val="WW-Zawartość tabeli1"/>
    <w:basedOn w:val="Tekstpodstawowy"/>
    <w:rsid w:val="004C6536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">
    <w:name w:val="WW-Zawartość tabeli11"/>
    <w:basedOn w:val="Tekstpodstawowy"/>
    <w:rsid w:val="004C6536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1">
    <w:name w:val="WW-Zawartość tabeli111"/>
    <w:basedOn w:val="Tekstpodstawowy"/>
    <w:rsid w:val="004C6536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11">
    <w:name w:val="WW-Zawartość tabeli1111"/>
    <w:basedOn w:val="Tekstpodstawowy"/>
    <w:rsid w:val="004C6536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111">
    <w:name w:val="WW-Zawartość tabeli11111"/>
    <w:basedOn w:val="Tekstpodstawowy"/>
    <w:rsid w:val="004C6536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1111">
    <w:name w:val="WW-Zawartość tabeli111111"/>
    <w:basedOn w:val="Tekstpodstawowy"/>
    <w:rsid w:val="004C6536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Nagwektabeli">
    <w:name w:val="Nagłówek tabeli"/>
    <w:basedOn w:val="Zawartotabeli"/>
    <w:rsid w:val="004C6536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4C653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4C653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4C653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4C653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4C6536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4C6536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4C653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C6536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">
    <w:name w:val="WW-Zawartość ramki"/>
    <w:basedOn w:val="Tekstpodstawowy"/>
    <w:rsid w:val="004C6536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">
    <w:name w:val="WW-Zawartość ramki1"/>
    <w:basedOn w:val="Tekstpodstawowy"/>
    <w:rsid w:val="004C6536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">
    <w:name w:val="WW-Zawartość ramki11"/>
    <w:basedOn w:val="Tekstpodstawowy"/>
    <w:rsid w:val="004C6536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1">
    <w:name w:val="WW-Zawartość ramki111"/>
    <w:basedOn w:val="Tekstpodstawowy"/>
    <w:rsid w:val="004C6536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11">
    <w:name w:val="WW-Zawartość ramki1111"/>
    <w:basedOn w:val="Tekstpodstawowy"/>
    <w:rsid w:val="004C6536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111">
    <w:name w:val="WW-Zawartość ramki11111"/>
    <w:basedOn w:val="Tekstpodstawowy"/>
    <w:rsid w:val="004C6536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1111">
    <w:name w:val="WW-Zawartość ramki111111"/>
    <w:basedOn w:val="Tekstpodstawowy"/>
    <w:rsid w:val="004C6536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table" w:styleId="Tabela-Siatka">
    <w:name w:val="Table Grid"/>
    <w:basedOn w:val="Standardowy"/>
    <w:uiPriority w:val="59"/>
    <w:rsid w:val="004C6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4C6536"/>
    <w:pPr>
      <w:tabs>
        <w:tab w:val="left" w:pos="708"/>
      </w:tabs>
      <w:suppressAutoHyphens/>
      <w:jc w:val="both"/>
    </w:pPr>
    <w:rPr>
      <w:rFonts w:cs="Calibri"/>
      <w:lang w:eastAsia="ar-SA"/>
    </w:rPr>
  </w:style>
  <w:style w:type="character" w:styleId="Odwoanieprzypisudolnego">
    <w:name w:val="footnote reference"/>
    <w:uiPriority w:val="99"/>
    <w:unhideWhenUsed/>
    <w:rsid w:val="004C6536"/>
    <w:rPr>
      <w:vertAlign w:val="superscript"/>
    </w:rPr>
  </w:style>
  <w:style w:type="character" w:styleId="Pogrubienie">
    <w:name w:val="Strong"/>
    <w:qFormat/>
    <w:rsid w:val="004C6536"/>
    <w:rPr>
      <w:b/>
      <w:bCs/>
    </w:rPr>
  </w:style>
  <w:style w:type="paragraph" w:customStyle="1" w:styleId="Standard">
    <w:name w:val="Standard"/>
    <w:rsid w:val="004C65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s2">
    <w:name w:val="s2"/>
    <w:basedOn w:val="Standard"/>
    <w:rsid w:val="004C6536"/>
    <w:pPr>
      <w:suppressAutoHyphens w:val="0"/>
      <w:spacing w:before="100" w:after="100"/>
    </w:pPr>
    <w:rPr>
      <w:lang w:val="en-GB" w:eastAsia="zh-TW"/>
    </w:rPr>
  </w:style>
  <w:style w:type="character" w:customStyle="1" w:styleId="s3">
    <w:name w:val="s3"/>
    <w:basedOn w:val="Domylnaczcionkaakapitu"/>
    <w:rsid w:val="004C6536"/>
  </w:style>
  <w:style w:type="character" w:customStyle="1" w:styleId="s5">
    <w:name w:val="s5"/>
    <w:basedOn w:val="Domylnaczcionkaakapitu"/>
    <w:rsid w:val="004C6536"/>
  </w:style>
  <w:style w:type="character" w:customStyle="1" w:styleId="s6">
    <w:name w:val="s6"/>
    <w:basedOn w:val="Domylnaczcionkaakapitu"/>
    <w:rsid w:val="004C6536"/>
  </w:style>
  <w:style w:type="character" w:customStyle="1" w:styleId="s7">
    <w:name w:val="s7"/>
    <w:basedOn w:val="Domylnaczcionkaakapitu"/>
    <w:rsid w:val="004C6536"/>
  </w:style>
  <w:style w:type="paragraph" w:customStyle="1" w:styleId="NormalBold">
    <w:name w:val="NormalBold"/>
    <w:basedOn w:val="Normalny"/>
    <w:link w:val="NormalBoldChar"/>
    <w:rsid w:val="004C6536"/>
    <w:pPr>
      <w:widowControl w:val="0"/>
    </w:pPr>
    <w:rPr>
      <w:b/>
      <w:szCs w:val="20"/>
      <w:lang w:val="x-none" w:eastAsia="en-GB"/>
    </w:rPr>
  </w:style>
  <w:style w:type="character" w:customStyle="1" w:styleId="NormalBoldChar">
    <w:name w:val="NormalBold Char"/>
    <w:link w:val="NormalBold"/>
    <w:locked/>
    <w:rsid w:val="004C6536"/>
    <w:rPr>
      <w:rFonts w:ascii="Times New Roman" w:eastAsia="Times New Roman" w:hAnsi="Times New Roman" w:cs="Times New Roman"/>
      <w:b/>
      <w:sz w:val="24"/>
      <w:szCs w:val="20"/>
      <w:lang w:val="x-none" w:eastAsia="en-GB"/>
    </w:rPr>
  </w:style>
  <w:style w:type="character" w:customStyle="1" w:styleId="DeltaViewInsertion">
    <w:name w:val="DeltaView Insertion"/>
    <w:rsid w:val="004C6536"/>
    <w:rPr>
      <w:b/>
      <w:i/>
      <w:spacing w:val="0"/>
    </w:rPr>
  </w:style>
  <w:style w:type="paragraph" w:customStyle="1" w:styleId="Text1">
    <w:name w:val="Text 1"/>
    <w:basedOn w:val="Normalny"/>
    <w:rsid w:val="004C653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4C653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4C653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4C6536"/>
    <w:pPr>
      <w:numPr>
        <w:numId w:val="2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4C6536"/>
    <w:pPr>
      <w:numPr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4C6536"/>
    <w:pPr>
      <w:numPr>
        <w:ilvl w:val="1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4C6536"/>
    <w:pPr>
      <w:numPr>
        <w:ilvl w:val="2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4C6536"/>
    <w:pPr>
      <w:numPr>
        <w:ilvl w:val="3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C653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C653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4C653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st">
    <w:name w:val="st"/>
    <w:rsid w:val="004C6536"/>
  </w:style>
  <w:style w:type="character" w:styleId="Uwydatnienie">
    <w:name w:val="Emphasis"/>
    <w:rsid w:val="004C6536"/>
    <w:rPr>
      <w:i/>
      <w:iCs/>
    </w:rPr>
  </w:style>
  <w:style w:type="character" w:customStyle="1" w:styleId="hiddengrammarerror">
    <w:name w:val="hiddengrammarerror"/>
    <w:rsid w:val="004C6536"/>
  </w:style>
  <w:style w:type="numbering" w:customStyle="1" w:styleId="Bezlisty11">
    <w:name w:val="Bez listy11"/>
    <w:next w:val="Bezlisty"/>
    <w:uiPriority w:val="99"/>
    <w:semiHidden/>
    <w:unhideWhenUsed/>
    <w:rsid w:val="004C6536"/>
  </w:style>
  <w:style w:type="table" w:customStyle="1" w:styleId="Tabela-Siatka1">
    <w:name w:val="Tabela - Siatka1"/>
    <w:basedOn w:val="Standardowy"/>
    <w:next w:val="Tabela-Siatka"/>
    <w:uiPriority w:val="59"/>
    <w:rsid w:val="004C6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4C6536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C65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rsid w:val="004C6536"/>
    <w:rPr>
      <w:vertAlign w:val="superscript"/>
    </w:rPr>
  </w:style>
  <w:style w:type="character" w:customStyle="1" w:styleId="WW-WW8Num16z01">
    <w:name w:val="WW-WW8Num16z01"/>
    <w:rsid w:val="004C6536"/>
    <w:rPr>
      <w:rFonts w:ascii="Arial" w:hAnsi="Arial"/>
      <w:b w:val="0"/>
      <w:i w:val="0"/>
      <w:color w:val="000000"/>
      <w:sz w:val="22"/>
      <w:u w:val="none"/>
    </w:rPr>
  </w:style>
  <w:style w:type="character" w:customStyle="1" w:styleId="WW-WW8Num17z01">
    <w:name w:val="WW-WW8Num17z01"/>
    <w:rsid w:val="004C6536"/>
    <w:rPr>
      <w:rFonts w:ascii="StarSymbol" w:hAnsi="StarSymbol"/>
    </w:rPr>
  </w:style>
  <w:style w:type="character" w:customStyle="1" w:styleId="WW8Num15z1">
    <w:name w:val="WW8Num15z1"/>
    <w:rsid w:val="004C6536"/>
    <w:rPr>
      <w:rFonts w:ascii="Courier New" w:hAnsi="Courier New"/>
    </w:rPr>
  </w:style>
  <w:style w:type="character" w:customStyle="1" w:styleId="WW8Num15z2">
    <w:name w:val="WW8Num15z2"/>
    <w:rsid w:val="004C6536"/>
    <w:rPr>
      <w:rFonts w:ascii="Wingdings" w:hAnsi="Wingdings"/>
    </w:rPr>
  </w:style>
  <w:style w:type="character" w:customStyle="1" w:styleId="WW8Num15z3">
    <w:name w:val="WW8Num15z3"/>
    <w:rsid w:val="004C6536"/>
    <w:rPr>
      <w:rFonts w:ascii="Symbol" w:hAnsi="Symbol"/>
    </w:rPr>
  </w:style>
  <w:style w:type="character" w:customStyle="1" w:styleId="WW-WW8Num16z011">
    <w:name w:val="WW-WW8Num16z011"/>
    <w:rsid w:val="004C6536"/>
    <w:rPr>
      <w:b/>
    </w:rPr>
  </w:style>
  <w:style w:type="character" w:customStyle="1" w:styleId="WW8Num17z1">
    <w:name w:val="WW8Num17z1"/>
    <w:rsid w:val="004C6536"/>
    <w:rPr>
      <w:rFonts w:ascii="Courier New" w:hAnsi="Courier New" w:cs="Courier New"/>
    </w:rPr>
  </w:style>
  <w:style w:type="character" w:customStyle="1" w:styleId="WW8Num17z2">
    <w:name w:val="WW8Num17z2"/>
    <w:rsid w:val="004C6536"/>
    <w:rPr>
      <w:rFonts w:ascii="Wingdings" w:hAnsi="Wingdings"/>
    </w:rPr>
  </w:style>
  <w:style w:type="character" w:customStyle="1" w:styleId="WW8Num17z3">
    <w:name w:val="WW8Num17z3"/>
    <w:rsid w:val="004C6536"/>
    <w:rPr>
      <w:rFonts w:ascii="Symbol" w:hAnsi="Symbol"/>
    </w:rPr>
  </w:style>
  <w:style w:type="character" w:customStyle="1" w:styleId="WW8Num21z0">
    <w:name w:val="WW8Num21z0"/>
    <w:rsid w:val="004C6536"/>
    <w:rPr>
      <w:rFonts w:ascii="Wingdings" w:hAnsi="Wingdings"/>
    </w:rPr>
  </w:style>
  <w:style w:type="character" w:customStyle="1" w:styleId="WW8Num21z1">
    <w:name w:val="WW8Num21z1"/>
    <w:rsid w:val="004C6536"/>
    <w:rPr>
      <w:rFonts w:ascii="Courier New" w:hAnsi="Courier New"/>
    </w:rPr>
  </w:style>
  <w:style w:type="character" w:customStyle="1" w:styleId="WW8Num21z3">
    <w:name w:val="WW8Num21z3"/>
    <w:rsid w:val="004C6536"/>
    <w:rPr>
      <w:rFonts w:ascii="Symbol" w:hAnsi="Symbol"/>
    </w:rPr>
  </w:style>
  <w:style w:type="character" w:customStyle="1" w:styleId="WW8Num22z4">
    <w:name w:val="WW8Num22z4"/>
    <w:rsid w:val="004C6536"/>
    <w:rPr>
      <w:rFonts w:ascii="Courier New" w:hAnsi="Courier New" w:cs="Courier New"/>
    </w:rPr>
  </w:style>
  <w:style w:type="character" w:customStyle="1" w:styleId="WW8Num24z0">
    <w:name w:val="WW8Num24z0"/>
    <w:rsid w:val="004C6536"/>
    <w:rPr>
      <w:b/>
    </w:rPr>
  </w:style>
  <w:style w:type="character" w:customStyle="1" w:styleId="WW8Num30z1">
    <w:name w:val="WW8Num30z1"/>
    <w:rsid w:val="004C6536"/>
    <w:rPr>
      <w:rFonts w:ascii="Courier New" w:hAnsi="Courier New" w:cs="Courier New"/>
    </w:rPr>
  </w:style>
  <w:style w:type="character" w:customStyle="1" w:styleId="WW8Num30z2">
    <w:name w:val="WW8Num30z2"/>
    <w:rsid w:val="004C6536"/>
    <w:rPr>
      <w:rFonts w:ascii="Wingdings" w:hAnsi="Wingdings"/>
    </w:rPr>
  </w:style>
  <w:style w:type="character" w:customStyle="1" w:styleId="WW8Num32z0">
    <w:name w:val="WW8Num32z0"/>
    <w:rsid w:val="004C6536"/>
    <w:rPr>
      <w:b/>
    </w:rPr>
  </w:style>
  <w:style w:type="character" w:customStyle="1" w:styleId="WW8Num33z0">
    <w:name w:val="WW8Num33z0"/>
    <w:rsid w:val="004C6536"/>
    <w:rPr>
      <w:b/>
    </w:rPr>
  </w:style>
  <w:style w:type="character" w:customStyle="1" w:styleId="WW8Num39z0">
    <w:name w:val="WW8Num39z0"/>
    <w:rsid w:val="004C6536"/>
    <w:rPr>
      <w:b/>
    </w:rPr>
  </w:style>
  <w:style w:type="character" w:customStyle="1" w:styleId="WW8Num40z0">
    <w:name w:val="WW8Num40z0"/>
    <w:rsid w:val="004C6536"/>
    <w:rPr>
      <w:b/>
    </w:rPr>
  </w:style>
  <w:style w:type="character" w:customStyle="1" w:styleId="WW8Num44z0">
    <w:name w:val="WW8Num44z0"/>
    <w:rsid w:val="004C6536"/>
    <w:rPr>
      <w:b/>
    </w:rPr>
  </w:style>
  <w:style w:type="character" w:customStyle="1" w:styleId="WW8Num47z0">
    <w:name w:val="WW8Num47z0"/>
    <w:rsid w:val="004C6536"/>
    <w:rPr>
      <w:b/>
    </w:rPr>
  </w:style>
  <w:style w:type="character" w:customStyle="1" w:styleId="WW8Num48z3">
    <w:name w:val="WW8Num48z3"/>
    <w:rsid w:val="004C6536"/>
    <w:rPr>
      <w:rFonts w:ascii="Symbol" w:hAnsi="Symbol"/>
    </w:rPr>
  </w:style>
  <w:style w:type="character" w:customStyle="1" w:styleId="WW8Num53z0">
    <w:name w:val="WW8Num53z0"/>
    <w:rsid w:val="004C6536"/>
    <w:rPr>
      <w:rFonts w:ascii="Arial" w:hAnsi="Arial"/>
      <w:b w:val="0"/>
      <w:i w:val="0"/>
      <w:color w:val="auto"/>
    </w:rPr>
  </w:style>
  <w:style w:type="character" w:customStyle="1" w:styleId="WW8Num57z0">
    <w:name w:val="WW8Num57z0"/>
    <w:rsid w:val="004C6536"/>
    <w:rPr>
      <w:rFonts w:ascii="Arial" w:hAnsi="Arial"/>
      <w:b/>
      <w:i w:val="0"/>
      <w:sz w:val="24"/>
      <w:u w:val="none"/>
    </w:rPr>
  </w:style>
  <w:style w:type="character" w:customStyle="1" w:styleId="WW8Num59z0">
    <w:name w:val="WW8Num59z0"/>
    <w:rsid w:val="004C6536"/>
    <w:rPr>
      <w:rFonts w:ascii="Arial" w:hAnsi="Arial"/>
      <w:b w:val="0"/>
      <w:i w:val="0"/>
      <w:sz w:val="24"/>
      <w:u w:val="none"/>
    </w:rPr>
  </w:style>
  <w:style w:type="character" w:customStyle="1" w:styleId="WW8Num60z0">
    <w:name w:val="WW8Num60z0"/>
    <w:rsid w:val="004C6536"/>
    <w:rPr>
      <w:rFonts w:ascii="Symbol" w:hAnsi="Symbol"/>
    </w:rPr>
  </w:style>
  <w:style w:type="character" w:customStyle="1" w:styleId="WW8Num60z1">
    <w:name w:val="WW8Num60z1"/>
    <w:rsid w:val="004C6536"/>
    <w:rPr>
      <w:rFonts w:ascii="Courier New" w:hAnsi="Courier New" w:cs="Courier New"/>
    </w:rPr>
  </w:style>
  <w:style w:type="character" w:customStyle="1" w:styleId="WW8Num60z2">
    <w:name w:val="WW8Num60z2"/>
    <w:rsid w:val="004C6536"/>
    <w:rPr>
      <w:rFonts w:ascii="Wingdings" w:hAnsi="Wingdings"/>
    </w:rPr>
  </w:style>
  <w:style w:type="character" w:customStyle="1" w:styleId="WW8Num61z0">
    <w:name w:val="WW8Num61z0"/>
    <w:rsid w:val="004C6536"/>
    <w:rPr>
      <w:rFonts w:ascii="Wingdings" w:hAnsi="Wingdings"/>
    </w:rPr>
  </w:style>
  <w:style w:type="character" w:customStyle="1" w:styleId="WW8Num61z1">
    <w:name w:val="WW8Num61z1"/>
    <w:rsid w:val="004C6536"/>
    <w:rPr>
      <w:rFonts w:ascii="Courier New" w:hAnsi="Courier New"/>
    </w:rPr>
  </w:style>
  <w:style w:type="character" w:customStyle="1" w:styleId="WW8Num61z3">
    <w:name w:val="WW8Num61z3"/>
    <w:rsid w:val="004C6536"/>
    <w:rPr>
      <w:rFonts w:ascii="Symbol" w:hAnsi="Symbol"/>
    </w:rPr>
  </w:style>
  <w:style w:type="character" w:customStyle="1" w:styleId="WW8Num62z0">
    <w:name w:val="WW8Num62z0"/>
    <w:rsid w:val="004C6536"/>
    <w:rPr>
      <w:b/>
    </w:rPr>
  </w:style>
  <w:style w:type="character" w:customStyle="1" w:styleId="WW8Num63z0">
    <w:name w:val="WW8Num63z0"/>
    <w:rsid w:val="004C6536"/>
    <w:rPr>
      <w:rFonts w:ascii="Arial" w:hAnsi="Arial"/>
      <w:b w:val="0"/>
      <w:i w:val="0"/>
      <w:sz w:val="22"/>
    </w:rPr>
  </w:style>
  <w:style w:type="character" w:customStyle="1" w:styleId="WW8Num64z0">
    <w:name w:val="WW8Num64z0"/>
    <w:rsid w:val="004C6536"/>
    <w:rPr>
      <w:b/>
    </w:rPr>
  </w:style>
  <w:style w:type="character" w:customStyle="1" w:styleId="WW8Num69z0">
    <w:name w:val="WW8Num69z0"/>
    <w:rsid w:val="004C6536"/>
    <w:rPr>
      <w:b/>
    </w:rPr>
  </w:style>
  <w:style w:type="character" w:customStyle="1" w:styleId="WW8Num70z1">
    <w:name w:val="WW8Num70z1"/>
    <w:rsid w:val="004C6536"/>
    <w:rPr>
      <w:b/>
      <w:sz w:val="24"/>
      <w:szCs w:val="24"/>
    </w:rPr>
  </w:style>
  <w:style w:type="character" w:customStyle="1" w:styleId="WW8Num71z0">
    <w:name w:val="WW8Num71z0"/>
    <w:rsid w:val="004C6536"/>
    <w:rPr>
      <w:b/>
    </w:rPr>
  </w:style>
  <w:style w:type="character" w:customStyle="1" w:styleId="WW8Num72z0">
    <w:name w:val="WW8Num72z0"/>
    <w:rsid w:val="004C6536"/>
    <w:rPr>
      <w:b/>
    </w:rPr>
  </w:style>
  <w:style w:type="character" w:customStyle="1" w:styleId="WW8Num73z0">
    <w:name w:val="WW8Num73z0"/>
    <w:rsid w:val="004C6536"/>
    <w:rPr>
      <w:b/>
    </w:rPr>
  </w:style>
  <w:style w:type="character" w:customStyle="1" w:styleId="WW8Num81z1">
    <w:name w:val="WW8Num81z1"/>
    <w:rsid w:val="004C6536"/>
    <w:rPr>
      <w:rFonts w:ascii="Courier New" w:hAnsi="Courier New" w:cs="Courier New"/>
    </w:rPr>
  </w:style>
  <w:style w:type="character" w:customStyle="1" w:styleId="WW8Num81z2">
    <w:name w:val="WW8Num81z2"/>
    <w:rsid w:val="004C6536"/>
    <w:rPr>
      <w:rFonts w:ascii="Wingdings" w:hAnsi="Wingdings"/>
    </w:rPr>
  </w:style>
  <w:style w:type="character" w:customStyle="1" w:styleId="WW8Num81z3">
    <w:name w:val="WW8Num81z3"/>
    <w:rsid w:val="004C6536"/>
    <w:rPr>
      <w:rFonts w:ascii="Symbol" w:hAnsi="Symbol"/>
    </w:rPr>
  </w:style>
  <w:style w:type="character" w:customStyle="1" w:styleId="WW8Num84z0">
    <w:name w:val="WW8Num84z0"/>
    <w:rsid w:val="004C6536"/>
    <w:rPr>
      <w:b/>
    </w:rPr>
  </w:style>
  <w:style w:type="character" w:customStyle="1" w:styleId="WW8Num89z0">
    <w:name w:val="WW8Num89z0"/>
    <w:rsid w:val="004C6536"/>
    <w:rPr>
      <w:rFonts w:ascii="Symbol" w:hAnsi="Symbol"/>
    </w:rPr>
  </w:style>
  <w:style w:type="character" w:customStyle="1" w:styleId="WW8Num89z1">
    <w:name w:val="WW8Num89z1"/>
    <w:rsid w:val="004C6536"/>
    <w:rPr>
      <w:rFonts w:ascii="Courier New" w:hAnsi="Courier New"/>
    </w:rPr>
  </w:style>
  <w:style w:type="character" w:customStyle="1" w:styleId="WW8Num89z2">
    <w:name w:val="WW8Num89z2"/>
    <w:rsid w:val="004C6536"/>
    <w:rPr>
      <w:rFonts w:ascii="Wingdings" w:hAnsi="Wingdings"/>
    </w:rPr>
  </w:style>
  <w:style w:type="character" w:customStyle="1" w:styleId="WW8Num92z0">
    <w:name w:val="WW8Num92z0"/>
    <w:rsid w:val="004C6536"/>
    <w:rPr>
      <w:rFonts w:ascii="Arial" w:hAnsi="Arial"/>
      <w:b w:val="0"/>
      <w:i w:val="0"/>
      <w:sz w:val="22"/>
    </w:rPr>
  </w:style>
  <w:style w:type="character" w:customStyle="1" w:styleId="WW8Num94z0">
    <w:name w:val="WW8Num94z0"/>
    <w:rsid w:val="004C6536"/>
    <w:rPr>
      <w:rFonts w:ascii="Wingdings" w:hAnsi="Wingdings"/>
    </w:rPr>
  </w:style>
  <w:style w:type="character" w:customStyle="1" w:styleId="WW8Num94z1">
    <w:name w:val="WW8Num94z1"/>
    <w:rsid w:val="004C6536"/>
    <w:rPr>
      <w:rFonts w:ascii="Courier New" w:hAnsi="Courier New"/>
    </w:rPr>
  </w:style>
  <w:style w:type="character" w:customStyle="1" w:styleId="WW8Num94z3">
    <w:name w:val="WW8Num94z3"/>
    <w:rsid w:val="004C6536"/>
    <w:rPr>
      <w:rFonts w:ascii="Symbol" w:hAnsi="Symbol"/>
    </w:rPr>
  </w:style>
  <w:style w:type="character" w:customStyle="1" w:styleId="WW8Num96z0">
    <w:name w:val="WW8Num96z0"/>
    <w:rsid w:val="004C6536"/>
    <w:rPr>
      <w:b/>
    </w:rPr>
  </w:style>
  <w:style w:type="character" w:customStyle="1" w:styleId="WW8Num97z0">
    <w:name w:val="WW8Num97z0"/>
    <w:rsid w:val="004C6536"/>
    <w:rPr>
      <w:b/>
    </w:rPr>
  </w:style>
  <w:style w:type="character" w:customStyle="1" w:styleId="WW8Num98z0">
    <w:name w:val="WW8Num98z0"/>
    <w:rsid w:val="004C6536"/>
    <w:rPr>
      <w:rFonts w:ascii="Arial" w:hAnsi="Arial" w:cs="Arial"/>
      <w:b w:val="0"/>
      <w:i w:val="0"/>
      <w:sz w:val="24"/>
    </w:rPr>
  </w:style>
  <w:style w:type="character" w:customStyle="1" w:styleId="WW8Num100z0">
    <w:name w:val="WW8Num100z0"/>
    <w:rsid w:val="004C6536"/>
    <w:rPr>
      <w:rFonts w:ascii="Symbol" w:hAnsi="Symbol"/>
    </w:rPr>
  </w:style>
  <w:style w:type="character" w:customStyle="1" w:styleId="WW8Num100z1">
    <w:name w:val="WW8Num100z1"/>
    <w:rsid w:val="004C6536"/>
    <w:rPr>
      <w:rFonts w:ascii="Courier New" w:hAnsi="Courier New"/>
    </w:rPr>
  </w:style>
  <w:style w:type="character" w:customStyle="1" w:styleId="WW8Num100z2">
    <w:name w:val="WW8Num100z2"/>
    <w:rsid w:val="004C6536"/>
    <w:rPr>
      <w:rFonts w:ascii="Wingdings" w:hAnsi="Wingdings"/>
    </w:rPr>
  </w:style>
  <w:style w:type="character" w:customStyle="1" w:styleId="WW8Num105z0">
    <w:name w:val="WW8Num105z0"/>
    <w:rsid w:val="004C6536"/>
    <w:rPr>
      <w:b/>
    </w:rPr>
  </w:style>
  <w:style w:type="character" w:customStyle="1" w:styleId="WW8Num109z0">
    <w:name w:val="WW8Num109z0"/>
    <w:rsid w:val="004C6536"/>
    <w:rPr>
      <w:b w:val="0"/>
    </w:rPr>
  </w:style>
  <w:style w:type="character" w:customStyle="1" w:styleId="WW8Num111z0">
    <w:name w:val="WW8Num111z0"/>
    <w:rsid w:val="004C6536"/>
    <w:rPr>
      <w:rFonts w:ascii="Arial" w:hAnsi="Arial"/>
      <w:b w:val="0"/>
      <w:i w:val="0"/>
      <w:sz w:val="28"/>
      <w:u w:val="none"/>
    </w:rPr>
  </w:style>
  <w:style w:type="character" w:customStyle="1" w:styleId="WW8Num113z0">
    <w:name w:val="WW8Num113z0"/>
    <w:rsid w:val="004C6536"/>
    <w:rPr>
      <w:rFonts w:ascii="Arial" w:hAnsi="Arial"/>
      <w:b/>
      <w:i w:val="0"/>
      <w:sz w:val="24"/>
      <w:u w:val="none"/>
    </w:rPr>
  </w:style>
  <w:style w:type="character" w:customStyle="1" w:styleId="WW8Num114z0">
    <w:name w:val="WW8Num114z0"/>
    <w:rsid w:val="004C6536"/>
    <w:rPr>
      <w:b/>
    </w:rPr>
  </w:style>
  <w:style w:type="character" w:customStyle="1" w:styleId="WW8Num115z0">
    <w:name w:val="WW8Num115z0"/>
    <w:rsid w:val="004C6536"/>
    <w:rPr>
      <w:b w:val="0"/>
      <w:i w:val="0"/>
      <w:sz w:val="22"/>
    </w:rPr>
  </w:style>
  <w:style w:type="character" w:customStyle="1" w:styleId="WW8Num116z0">
    <w:name w:val="WW8Num116z0"/>
    <w:rsid w:val="004C6536"/>
    <w:rPr>
      <w:rFonts w:ascii="Symbol" w:hAnsi="Symbol"/>
    </w:rPr>
  </w:style>
  <w:style w:type="character" w:customStyle="1" w:styleId="WW8Num116z1">
    <w:name w:val="WW8Num116z1"/>
    <w:rsid w:val="004C6536"/>
    <w:rPr>
      <w:rFonts w:ascii="Courier New" w:hAnsi="Courier New" w:cs="Courier New"/>
    </w:rPr>
  </w:style>
  <w:style w:type="character" w:customStyle="1" w:styleId="WW8Num116z2">
    <w:name w:val="WW8Num116z2"/>
    <w:rsid w:val="004C6536"/>
    <w:rPr>
      <w:rFonts w:ascii="Wingdings" w:hAnsi="Wingdings"/>
    </w:rPr>
  </w:style>
  <w:style w:type="character" w:customStyle="1" w:styleId="WW8Num117z1">
    <w:name w:val="WW8Num117z1"/>
    <w:rsid w:val="004C6536"/>
    <w:rPr>
      <w:rFonts w:ascii="Courier New" w:hAnsi="Courier New" w:cs="Courier New"/>
    </w:rPr>
  </w:style>
  <w:style w:type="character" w:customStyle="1" w:styleId="WW8Num117z2">
    <w:name w:val="WW8Num117z2"/>
    <w:rsid w:val="004C6536"/>
    <w:rPr>
      <w:rFonts w:ascii="Wingdings" w:hAnsi="Wingdings"/>
    </w:rPr>
  </w:style>
  <w:style w:type="character" w:customStyle="1" w:styleId="WW8Num117z3">
    <w:name w:val="WW8Num117z3"/>
    <w:rsid w:val="004C6536"/>
    <w:rPr>
      <w:rFonts w:ascii="Symbol" w:hAnsi="Symbol"/>
    </w:rPr>
  </w:style>
  <w:style w:type="character" w:customStyle="1" w:styleId="WW8Num118z0">
    <w:name w:val="WW8Num118z0"/>
    <w:rsid w:val="004C6536"/>
    <w:rPr>
      <w:b/>
      <w:sz w:val="22"/>
    </w:rPr>
  </w:style>
  <w:style w:type="character" w:customStyle="1" w:styleId="WW8Num122z0">
    <w:name w:val="WW8Num122z0"/>
    <w:rsid w:val="004C6536"/>
    <w:rPr>
      <w:rFonts w:ascii="Arial" w:hAnsi="Arial"/>
      <w:b w:val="0"/>
      <w:i w:val="0"/>
    </w:rPr>
  </w:style>
  <w:style w:type="character" w:customStyle="1" w:styleId="WW8Num122z1">
    <w:name w:val="WW8Num122z1"/>
    <w:rsid w:val="004C6536"/>
    <w:rPr>
      <w:b w:val="0"/>
      <w:i w:val="0"/>
    </w:rPr>
  </w:style>
  <w:style w:type="character" w:customStyle="1" w:styleId="WW8Num123z0">
    <w:name w:val="WW8Num123z0"/>
    <w:rsid w:val="004C6536"/>
    <w:rPr>
      <w:b/>
    </w:rPr>
  </w:style>
  <w:style w:type="character" w:customStyle="1" w:styleId="WW8Num124z0">
    <w:name w:val="WW8Num124z0"/>
    <w:rsid w:val="004C6536"/>
    <w:rPr>
      <w:b/>
    </w:rPr>
  </w:style>
  <w:style w:type="character" w:customStyle="1" w:styleId="WW8Num125z0">
    <w:name w:val="WW8Num125z0"/>
    <w:rsid w:val="004C6536"/>
    <w:rPr>
      <w:rFonts w:ascii="Arial" w:hAnsi="Arial"/>
      <w:b/>
      <w:i w:val="0"/>
      <w:sz w:val="28"/>
    </w:rPr>
  </w:style>
  <w:style w:type="character" w:customStyle="1" w:styleId="WW8Num127z0">
    <w:name w:val="WW8Num127z0"/>
    <w:rsid w:val="004C6536"/>
    <w:rPr>
      <w:b/>
    </w:rPr>
  </w:style>
  <w:style w:type="character" w:customStyle="1" w:styleId="WW8Num129z0">
    <w:name w:val="WW8Num129z0"/>
    <w:rsid w:val="004C6536"/>
    <w:rPr>
      <w:b/>
    </w:rPr>
  </w:style>
  <w:style w:type="character" w:customStyle="1" w:styleId="WW8Num131z0">
    <w:name w:val="WW8Num131z0"/>
    <w:rsid w:val="004C6536"/>
    <w:rPr>
      <w:b/>
    </w:rPr>
  </w:style>
  <w:style w:type="character" w:customStyle="1" w:styleId="WW8Num133z0">
    <w:name w:val="WW8Num133z0"/>
    <w:rsid w:val="004C6536"/>
    <w:rPr>
      <w:rFonts w:ascii="Wingdings" w:hAnsi="Wingdings"/>
    </w:rPr>
  </w:style>
  <w:style w:type="character" w:customStyle="1" w:styleId="WW8Num133z1">
    <w:name w:val="WW8Num133z1"/>
    <w:rsid w:val="004C6536"/>
    <w:rPr>
      <w:rFonts w:ascii="Courier New" w:hAnsi="Courier New"/>
    </w:rPr>
  </w:style>
  <w:style w:type="character" w:customStyle="1" w:styleId="WW8Num133z3">
    <w:name w:val="WW8Num133z3"/>
    <w:rsid w:val="004C6536"/>
    <w:rPr>
      <w:rFonts w:ascii="Symbol" w:hAnsi="Symbol"/>
    </w:rPr>
  </w:style>
  <w:style w:type="character" w:customStyle="1" w:styleId="WW8Num134z0">
    <w:name w:val="WW8Num134z0"/>
    <w:rsid w:val="004C6536"/>
    <w:rPr>
      <w:rFonts w:ascii="Symbol" w:hAnsi="Symbol"/>
    </w:rPr>
  </w:style>
  <w:style w:type="character" w:customStyle="1" w:styleId="WW8Num134z1">
    <w:name w:val="WW8Num134z1"/>
    <w:rsid w:val="004C6536"/>
    <w:rPr>
      <w:rFonts w:ascii="Courier New" w:hAnsi="Courier New" w:cs="Courier New"/>
    </w:rPr>
  </w:style>
  <w:style w:type="character" w:customStyle="1" w:styleId="WW8Num134z2">
    <w:name w:val="WW8Num134z2"/>
    <w:rsid w:val="004C6536"/>
    <w:rPr>
      <w:rFonts w:ascii="Wingdings" w:hAnsi="Wingdings"/>
    </w:rPr>
  </w:style>
  <w:style w:type="character" w:customStyle="1" w:styleId="WW8Num135z0">
    <w:name w:val="WW8Num135z0"/>
    <w:rsid w:val="004C6536"/>
    <w:rPr>
      <w:b/>
      <w:sz w:val="28"/>
    </w:rPr>
  </w:style>
  <w:style w:type="character" w:customStyle="1" w:styleId="WW8Num136z0">
    <w:name w:val="WW8Num136z0"/>
    <w:rsid w:val="004C6536"/>
    <w:rPr>
      <w:b/>
    </w:rPr>
  </w:style>
  <w:style w:type="character" w:customStyle="1" w:styleId="WW8Num137z0">
    <w:name w:val="WW8Num137z0"/>
    <w:rsid w:val="004C6536"/>
    <w:rPr>
      <w:rFonts w:ascii="Arial" w:hAnsi="Arial"/>
      <w:b/>
      <w:i w:val="0"/>
      <w:sz w:val="24"/>
    </w:rPr>
  </w:style>
  <w:style w:type="character" w:customStyle="1" w:styleId="WW8Num138z0">
    <w:name w:val="WW8Num138z0"/>
    <w:rsid w:val="004C6536"/>
    <w:rPr>
      <w:rFonts w:ascii="Symbol" w:hAnsi="Symbol"/>
    </w:rPr>
  </w:style>
  <w:style w:type="character" w:customStyle="1" w:styleId="WW8Num138z1">
    <w:name w:val="WW8Num138z1"/>
    <w:rsid w:val="004C6536"/>
    <w:rPr>
      <w:rFonts w:ascii="Courier New" w:hAnsi="Courier New" w:cs="Courier New"/>
    </w:rPr>
  </w:style>
  <w:style w:type="character" w:customStyle="1" w:styleId="WW8Num138z2">
    <w:name w:val="WW8Num138z2"/>
    <w:rsid w:val="004C6536"/>
    <w:rPr>
      <w:rFonts w:ascii="Wingdings" w:hAnsi="Wingdings"/>
    </w:rPr>
  </w:style>
  <w:style w:type="character" w:customStyle="1" w:styleId="WW8Num139z0">
    <w:name w:val="WW8Num139z0"/>
    <w:rsid w:val="004C6536"/>
    <w:rPr>
      <w:b/>
    </w:rPr>
  </w:style>
  <w:style w:type="character" w:customStyle="1" w:styleId="WW8Num140z0">
    <w:name w:val="WW8Num140z0"/>
    <w:rsid w:val="004C6536"/>
    <w:rPr>
      <w:i w:val="0"/>
    </w:rPr>
  </w:style>
  <w:style w:type="character" w:customStyle="1" w:styleId="WW8Num142z0">
    <w:name w:val="WW8Num142z0"/>
    <w:rsid w:val="004C6536"/>
    <w:rPr>
      <w:rFonts w:ascii="Arial" w:hAnsi="Arial"/>
      <w:b/>
      <w:i w:val="0"/>
      <w:sz w:val="24"/>
      <w:u w:val="none"/>
    </w:rPr>
  </w:style>
  <w:style w:type="character" w:customStyle="1" w:styleId="WW8Num144z0">
    <w:name w:val="WW8Num144z0"/>
    <w:rsid w:val="004C6536"/>
    <w:rPr>
      <w:sz w:val="24"/>
    </w:rPr>
  </w:style>
  <w:style w:type="character" w:customStyle="1" w:styleId="WW8Num144z1">
    <w:name w:val="WW8Num144z1"/>
    <w:rsid w:val="004C6536"/>
    <w:rPr>
      <w:b/>
      <w:sz w:val="24"/>
    </w:rPr>
  </w:style>
  <w:style w:type="character" w:customStyle="1" w:styleId="WW8Num145z0">
    <w:name w:val="WW8Num145z0"/>
    <w:rsid w:val="004C6536"/>
    <w:rPr>
      <w:rFonts w:ascii="Symbol" w:hAnsi="Symbol"/>
    </w:rPr>
  </w:style>
  <w:style w:type="character" w:customStyle="1" w:styleId="WW8Num148z0">
    <w:name w:val="WW8Num148z0"/>
    <w:rsid w:val="004C6536"/>
    <w:rPr>
      <w:rFonts w:ascii="Wingdings" w:hAnsi="Wingdings"/>
    </w:rPr>
  </w:style>
  <w:style w:type="character" w:customStyle="1" w:styleId="WW8Num148z1">
    <w:name w:val="WW8Num148z1"/>
    <w:rsid w:val="004C6536"/>
    <w:rPr>
      <w:b/>
    </w:rPr>
  </w:style>
  <w:style w:type="character" w:customStyle="1" w:styleId="WW8Num150z0">
    <w:name w:val="WW8Num150z0"/>
    <w:rsid w:val="004C6536"/>
    <w:rPr>
      <w:rFonts w:ascii="Symbol" w:hAnsi="Symbol"/>
    </w:rPr>
  </w:style>
  <w:style w:type="character" w:customStyle="1" w:styleId="WW8Num150z1">
    <w:name w:val="WW8Num150z1"/>
    <w:rsid w:val="004C6536"/>
    <w:rPr>
      <w:rFonts w:ascii="Courier New" w:hAnsi="Courier New" w:cs="Courier New"/>
    </w:rPr>
  </w:style>
  <w:style w:type="character" w:customStyle="1" w:styleId="WW8Num150z2">
    <w:name w:val="WW8Num150z2"/>
    <w:rsid w:val="004C6536"/>
    <w:rPr>
      <w:rFonts w:ascii="Wingdings" w:hAnsi="Wingdings"/>
    </w:rPr>
  </w:style>
  <w:style w:type="character" w:customStyle="1" w:styleId="WW8Num151z0">
    <w:name w:val="WW8Num151z0"/>
    <w:rsid w:val="004C6536"/>
    <w:rPr>
      <w:b w:val="0"/>
    </w:rPr>
  </w:style>
  <w:style w:type="character" w:customStyle="1" w:styleId="WW8Num153z0">
    <w:name w:val="WW8Num153z0"/>
    <w:rsid w:val="004C6536"/>
    <w:rPr>
      <w:rFonts w:ascii="Arial" w:hAnsi="Arial"/>
      <w:b w:val="0"/>
      <w:i w:val="0"/>
      <w:sz w:val="24"/>
    </w:rPr>
  </w:style>
  <w:style w:type="character" w:customStyle="1" w:styleId="WW8Num154z0">
    <w:name w:val="WW8Num154z0"/>
    <w:rsid w:val="004C6536"/>
    <w:rPr>
      <w:b/>
    </w:rPr>
  </w:style>
  <w:style w:type="character" w:customStyle="1" w:styleId="WW8Num155z0">
    <w:name w:val="WW8Num155z0"/>
    <w:rsid w:val="004C6536"/>
    <w:rPr>
      <w:b/>
    </w:rPr>
  </w:style>
  <w:style w:type="character" w:customStyle="1" w:styleId="WW8Num156z0">
    <w:name w:val="WW8Num156z0"/>
    <w:rsid w:val="004C6536"/>
    <w:rPr>
      <w:b/>
      <w:sz w:val="28"/>
    </w:rPr>
  </w:style>
  <w:style w:type="character" w:customStyle="1" w:styleId="WW8Num157z0">
    <w:name w:val="WW8Num157z0"/>
    <w:rsid w:val="004C6536"/>
    <w:rPr>
      <w:b/>
      <w:sz w:val="28"/>
    </w:rPr>
  </w:style>
  <w:style w:type="character" w:customStyle="1" w:styleId="WW8Num158z0">
    <w:name w:val="WW8Num158z0"/>
    <w:rsid w:val="004C6536"/>
    <w:rPr>
      <w:b/>
    </w:rPr>
  </w:style>
  <w:style w:type="character" w:customStyle="1" w:styleId="WW8Num161z0">
    <w:name w:val="WW8Num161z0"/>
    <w:rsid w:val="004C6536"/>
    <w:rPr>
      <w:rFonts w:ascii="Symbol" w:hAnsi="Symbol"/>
    </w:rPr>
  </w:style>
  <w:style w:type="character" w:customStyle="1" w:styleId="WW8Num161z1">
    <w:name w:val="WW8Num161z1"/>
    <w:rsid w:val="004C6536"/>
    <w:rPr>
      <w:rFonts w:ascii="Wingdings" w:hAnsi="Wingdings"/>
    </w:rPr>
  </w:style>
  <w:style w:type="character" w:customStyle="1" w:styleId="WW8Num161z4">
    <w:name w:val="WW8Num161z4"/>
    <w:rsid w:val="004C6536"/>
    <w:rPr>
      <w:rFonts w:ascii="Courier New" w:hAnsi="Courier New" w:cs="Courier New"/>
    </w:rPr>
  </w:style>
  <w:style w:type="character" w:customStyle="1" w:styleId="WW8Num165z0">
    <w:name w:val="WW8Num165z0"/>
    <w:rsid w:val="004C6536"/>
    <w:rPr>
      <w:b/>
    </w:rPr>
  </w:style>
  <w:style w:type="character" w:customStyle="1" w:styleId="WW8Num166z0">
    <w:name w:val="WW8Num166z0"/>
    <w:rsid w:val="004C6536"/>
    <w:rPr>
      <w:b/>
    </w:rPr>
  </w:style>
  <w:style w:type="character" w:customStyle="1" w:styleId="WW8Num167z0">
    <w:name w:val="WW8Num167z0"/>
    <w:rsid w:val="004C6536"/>
    <w:rPr>
      <w:rFonts w:ascii="Arial" w:hAnsi="Arial" w:cs="Arial"/>
      <w:b/>
      <w:i w:val="0"/>
      <w:sz w:val="24"/>
    </w:rPr>
  </w:style>
  <w:style w:type="character" w:customStyle="1" w:styleId="WW8Num168z0">
    <w:name w:val="WW8Num168z0"/>
    <w:rsid w:val="004C6536"/>
    <w:rPr>
      <w:b/>
    </w:rPr>
  </w:style>
  <w:style w:type="character" w:customStyle="1" w:styleId="WW8Num169z0">
    <w:name w:val="WW8Num169z0"/>
    <w:rsid w:val="004C6536"/>
    <w:rPr>
      <w:b w:val="0"/>
    </w:rPr>
  </w:style>
  <w:style w:type="character" w:customStyle="1" w:styleId="WW8Num170z0">
    <w:name w:val="WW8Num170z0"/>
    <w:rsid w:val="004C6536"/>
    <w:rPr>
      <w:b/>
    </w:rPr>
  </w:style>
  <w:style w:type="character" w:customStyle="1" w:styleId="WW8Num171z0">
    <w:name w:val="WW8Num171z0"/>
    <w:rsid w:val="004C6536"/>
    <w:rPr>
      <w:b/>
    </w:rPr>
  </w:style>
  <w:style w:type="character" w:customStyle="1" w:styleId="WW8Num173z0">
    <w:name w:val="WW8Num173z0"/>
    <w:rsid w:val="004C6536"/>
    <w:rPr>
      <w:b/>
    </w:rPr>
  </w:style>
  <w:style w:type="character" w:customStyle="1" w:styleId="WW8Num175z0">
    <w:name w:val="WW8Num175z0"/>
    <w:rsid w:val="004C6536"/>
    <w:rPr>
      <w:rFonts w:ascii="Times New Roman" w:hAnsi="Times New Roman" w:cs="Times New Roman"/>
    </w:rPr>
  </w:style>
  <w:style w:type="character" w:customStyle="1" w:styleId="WW8Num177z0">
    <w:name w:val="WW8Num177z0"/>
    <w:rsid w:val="004C6536"/>
    <w:rPr>
      <w:b/>
    </w:rPr>
  </w:style>
  <w:style w:type="character" w:customStyle="1" w:styleId="WW8Num179z0">
    <w:name w:val="WW8Num179z0"/>
    <w:rsid w:val="004C6536"/>
    <w:rPr>
      <w:b/>
    </w:rPr>
  </w:style>
  <w:style w:type="character" w:customStyle="1" w:styleId="WW8Num180z0">
    <w:name w:val="WW8Num180z0"/>
    <w:rsid w:val="004C6536"/>
    <w:rPr>
      <w:rFonts w:ascii="Symbol" w:hAnsi="Symbol"/>
    </w:rPr>
  </w:style>
  <w:style w:type="character" w:customStyle="1" w:styleId="WW8Num180z1">
    <w:name w:val="WW8Num180z1"/>
    <w:rsid w:val="004C6536"/>
    <w:rPr>
      <w:rFonts w:ascii="Courier New" w:hAnsi="Courier New" w:cs="Courier New"/>
    </w:rPr>
  </w:style>
  <w:style w:type="character" w:customStyle="1" w:styleId="WW8Num180z2">
    <w:name w:val="WW8Num180z2"/>
    <w:rsid w:val="004C6536"/>
    <w:rPr>
      <w:rFonts w:ascii="Wingdings" w:hAnsi="Wingdings"/>
    </w:rPr>
  </w:style>
  <w:style w:type="character" w:customStyle="1" w:styleId="WW8Num183z0">
    <w:name w:val="WW8Num183z0"/>
    <w:rsid w:val="004C6536"/>
    <w:rPr>
      <w:rFonts w:ascii="Arial" w:hAnsi="Arial"/>
      <w:b w:val="0"/>
      <w:i w:val="0"/>
      <w:sz w:val="28"/>
      <w:u w:val="none"/>
    </w:rPr>
  </w:style>
  <w:style w:type="character" w:customStyle="1" w:styleId="WW8Num184z0">
    <w:name w:val="WW8Num184z0"/>
    <w:rsid w:val="004C6536"/>
    <w:rPr>
      <w:b/>
    </w:rPr>
  </w:style>
  <w:style w:type="character" w:customStyle="1" w:styleId="WW8Num186z0">
    <w:name w:val="WW8Num186z0"/>
    <w:rsid w:val="004C6536"/>
    <w:rPr>
      <w:rFonts w:ascii="Symbol" w:hAnsi="Symbol"/>
    </w:rPr>
  </w:style>
  <w:style w:type="character" w:customStyle="1" w:styleId="WW8Num186z1">
    <w:name w:val="WW8Num186z1"/>
    <w:rsid w:val="004C6536"/>
    <w:rPr>
      <w:rFonts w:ascii="Courier New" w:hAnsi="Courier New" w:cs="Courier New"/>
    </w:rPr>
  </w:style>
  <w:style w:type="character" w:customStyle="1" w:styleId="WW8Num186z2">
    <w:name w:val="WW8Num186z2"/>
    <w:rsid w:val="004C6536"/>
    <w:rPr>
      <w:rFonts w:ascii="Wingdings" w:hAnsi="Wingdings"/>
    </w:rPr>
  </w:style>
  <w:style w:type="character" w:customStyle="1" w:styleId="WW8Num187z0">
    <w:name w:val="WW8Num187z0"/>
    <w:rsid w:val="004C6536"/>
    <w:rPr>
      <w:rFonts w:ascii="Arial" w:hAnsi="Arial" w:cs="Arial"/>
      <w:b/>
      <w:i w:val="0"/>
      <w:sz w:val="22"/>
    </w:rPr>
  </w:style>
  <w:style w:type="character" w:customStyle="1" w:styleId="WW8Num189z0">
    <w:name w:val="WW8Num189z0"/>
    <w:rsid w:val="004C6536"/>
    <w:rPr>
      <w:rFonts w:ascii="Symbol" w:hAnsi="Symbol"/>
    </w:rPr>
  </w:style>
  <w:style w:type="character" w:customStyle="1" w:styleId="WW8Num189z1">
    <w:name w:val="WW8Num189z1"/>
    <w:rsid w:val="004C6536"/>
    <w:rPr>
      <w:rFonts w:ascii="Courier New" w:hAnsi="Courier New" w:cs="Courier New"/>
    </w:rPr>
  </w:style>
  <w:style w:type="character" w:customStyle="1" w:styleId="WW8Num189z2">
    <w:name w:val="WW8Num189z2"/>
    <w:rsid w:val="004C6536"/>
    <w:rPr>
      <w:rFonts w:ascii="Wingdings" w:hAnsi="Wingdings"/>
    </w:rPr>
  </w:style>
  <w:style w:type="character" w:customStyle="1" w:styleId="WW8Num192z0">
    <w:name w:val="WW8Num192z0"/>
    <w:rsid w:val="004C6536"/>
    <w:rPr>
      <w:rFonts w:ascii="Times New Roman" w:hAnsi="Times New Roman" w:cs="Times New Roman"/>
    </w:rPr>
  </w:style>
  <w:style w:type="character" w:customStyle="1" w:styleId="WW8Num195z0">
    <w:name w:val="WW8Num195z0"/>
    <w:rsid w:val="004C6536"/>
    <w:rPr>
      <w:b/>
    </w:rPr>
  </w:style>
  <w:style w:type="character" w:customStyle="1" w:styleId="WW8Num196z0">
    <w:name w:val="WW8Num196z0"/>
    <w:rsid w:val="004C6536"/>
    <w:rPr>
      <w:b/>
    </w:rPr>
  </w:style>
  <w:style w:type="character" w:customStyle="1" w:styleId="WW8Num201z0">
    <w:name w:val="WW8Num201z0"/>
    <w:rsid w:val="004C6536"/>
    <w:rPr>
      <w:rFonts w:ascii="Arial" w:hAnsi="Arial" w:cs="Arial"/>
      <w:b/>
      <w:i w:val="0"/>
      <w:sz w:val="22"/>
    </w:rPr>
  </w:style>
  <w:style w:type="character" w:customStyle="1" w:styleId="WW8Num202z0">
    <w:name w:val="WW8Num202z0"/>
    <w:rsid w:val="004C6536"/>
    <w:rPr>
      <w:rFonts w:ascii="Arial" w:hAnsi="Arial"/>
      <w:b w:val="0"/>
      <w:i w:val="0"/>
    </w:rPr>
  </w:style>
  <w:style w:type="character" w:customStyle="1" w:styleId="WW8Num202z1">
    <w:name w:val="WW8Num202z1"/>
    <w:rsid w:val="004C6536"/>
    <w:rPr>
      <w:b w:val="0"/>
      <w:i w:val="0"/>
    </w:rPr>
  </w:style>
  <w:style w:type="character" w:customStyle="1" w:styleId="WW8Num204z0">
    <w:name w:val="WW8Num204z0"/>
    <w:rsid w:val="004C6536"/>
    <w:rPr>
      <w:rFonts w:ascii="Times New Roman" w:eastAsia="Times New Roman" w:hAnsi="Times New Roman" w:cs="Times New Roman"/>
    </w:rPr>
  </w:style>
  <w:style w:type="character" w:customStyle="1" w:styleId="WW8Num205z0">
    <w:name w:val="WW8Num205z0"/>
    <w:rsid w:val="004C6536"/>
    <w:rPr>
      <w:b/>
    </w:rPr>
  </w:style>
  <w:style w:type="character" w:customStyle="1" w:styleId="WW8Num206z0">
    <w:name w:val="WW8Num206z0"/>
    <w:rsid w:val="004C6536"/>
    <w:rPr>
      <w:b/>
    </w:rPr>
  </w:style>
  <w:style w:type="character" w:customStyle="1" w:styleId="WW8Num209z0">
    <w:name w:val="WW8Num209z0"/>
    <w:rsid w:val="004C6536"/>
    <w:rPr>
      <w:rFonts w:ascii="Times New Roman" w:hAnsi="Times New Roman"/>
    </w:rPr>
  </w:style>
  <w:style w:type="character" w:customStyle="1" w:styleId="WW8Num211z0">
    <w:name w:val="WW8Num211z0"/>
    <w:rsid w:val="004C6536"/>
    <w:rPr>
      <w:rFonts w:ascii="Arial" w:hAnsi="Arial"/>
      <w:b w:val="0"/>
      <w:i w:val="0"/>
      <w:sz w:val="22"/>
      <w:u w:val="none"/>
    </w:rPr>
  </w:style>
  <w:style w:type="character" w:customStyle="1" w:styleId="WW8Num212z0">
    <w:name w:val="WW8Num212z0"/>
    <w:rsid w:val="004C6536"/>
    <w:rPr>
      <w:rFonts w:ascii="Symbol" w:hAnsi="Symbol"/>
    </w:rPr>
  </w:style>
  <w:style w:type="character" w:customStyle="1" w:styleId="WW8Num212z1">
    <w:name w:val="WW8Num212z1"/>
    <w:rsid w:val="004C6536"/>
    <w:rPr>
      <w:rFonts w:ascii="Courier New" w:hAnsi="Courier New" w:cs="Courier New"/>
    </w:rPr>
  </w:style>
  <w:style w:type="character" w:customStyle="1" w:styleId="WW8Num212z2">
    <w:name w:val="WW8Num212z2"/>
    <w:rsid w:val="004C6536"/>
    <w:rPr>
      <w:rFonts w:ascii="Wingdings" w:hAnsi="Wingdings"/>
    </w:rPr>
  </w:style>
  <w:style w:type="character" w:customStyle="1" w:styleId="WW8Num215z0">
    <w:name w:val="WW8Num215z0"/>
    <w:rsid w:val="004C6536"/>
    <w:rPr>
      <w:rFonts w:ascii="Arial" w:hAnsi="Arial" w:cs="Arial"/>
      <w:b/>
      <w:i w:val="0"/>
      <w:sz w:val="28"/>
    </w:rPr>
  </w:style>
  <w:style w:type="character" w:customStyle="1" w:styleId="WW8Num216z0">
    <w:name w:val="WW8Num216z0"/>
    <w:rsid w:val="004C6536"/>
    <w:rPr>
      <w:rFonts w:ascii="Times New Roman" w:hAnsi="Times New Roman"/>
    </w:rPr>
  </w:style>
  <w:style w:type="character" w:customStyle="1" w:styleId="WW8Num217z0">
    <w:name w:val="WW8Num217z0"/>
    <w:rsid w:val="004C6536"/>
    <w:rPr>
      <w:b/>
    </w:rPr>
  </w:style>
  <w:style w:type="character" w:customStyle="1" w:styleId="WW8Num219z0">
    <w:name w:val="WW8Num219z0"/>
    <w:rsid w:val="004C6536"/>
    <w:rPr>
      <w:b/>
    </w:rPr>
  </w:style>
  <w:style w:type="character" w:customStyle="1" w:styleId="WW8Num220z0">
    <w:name w:val="WW8Num220z0"/>
    <w:rsid w:val="004C6536"/>
    <w:rPr>
      <w:rFonts w:ascii="Symbol" w:hAnsi="Symbol"/>
      <w:b w:val="0"/>
      <w:i w:val="0"/>
    </w:rPr>
  </w:style>
  <w:style w:type="character" w:customStyle="1" w:styleId="WW8Num225z0">
    <w:name w:val="WW8Num225z0"/>
    <w:rsid w:val="004C6536"/>
    <w:rPr>
      <w:rFonts w:ascii="Symbol" w:hAnsi="Symbol"/>
    </w:rPr>
  </w:style>
  <w:style w:type="character" w:customStyle="1" w:styleId="WW8Num225z1">
    <w:name w:val="WW8Num225z1"/>
    <w:rsid w:val="004C6536"/>
    <w:rPr>
      <w:rFonts w:ascii="Courier New" w:hAnsi="Courier New" w:cs="Courier New"/>
    </w:rPr>
  </w:style>
  <w:style w:type="character" w:customStyle="1" w:styleId="WW8Num225z2">
    <w:name w:val="WW8Num225z2"/>
    <w:rsid w:val="004C6536"/>
    <w:rPr>
      <w:rFonts w:ascii="Wingdings" w:hAnsi="Wingdings"/>
    </w:rPr>
  </w:style>
  <w:style w:type="character" w:customStyle="1" w:styleId="WW8Num226z0">
    <w:name w:val="WW8Num226z0"/>
    <w:rsid w:val="004C6536"/>
    <w:rPr>
      <w:b w:val="0"/>
    </w:rPr>
  </w:style>
  <w:style w:type="character" w:customStyle="1" w:styleId="WW8Num228z0">
    <w:name w:val="WW8Num228z0"/>
    <w:rsid w:val="004C6536"/>
    <w:rPr>
      <w:rFonts w:ascii="Arial" w:hAnsi="Arial"/>
      <w:b w:val="0"/>
      <w:i w:val="0"/>
      <w:color w:val="000000"/>
      <w:sz w:val="22"/>
      <w:u w:val="none"/>
    </w:rPr>
  </w:style>
  <w:style w:type="character" w:customStyle="1" w:styleId="WW8Num229z0">
    <w:name w:val="WW8Num229z0"/>
    <w:rsid w:val="004C6536"/>
    <w:rPr>
      <w:b/>
      <w:sz w:val="28"/>
    </w:rPr>
  </w:style>
  <w:style w:type="character" w:customStyle="1" w:styleId="WW8Num232z1">
    <w:name w:val="WW8Num232z1"/>
    <w:rsid w:val="004C6536"/>
    <w:rPr>
      <w:rFonts w:ascii="Courier New" w:hAnsi="Courier New" w:cs="Courier New"/>
    </w:rPr>
  </w:style>
  <w:style w:type="character" w:customStyle="1" w:styleId="WW8Num232z2">
    <w:name w:val="WW8Num232z2"/>
    <w:rsid w:val="004C6536"/>
    <w:rPr>
      <w:rFonts w:ascii="Wingdings" w:hAnsi="Wingdings"/>
    </w:rPr>
  </w:style>
  <w:style w:type="character" w:customStyle="1" w:styleId="WW8Num232z3">
    <w:name w:val="WW8Num232z3"/>
    <w:rsid w:val="004C6536"/>
    <w:rPr>
      <w:rFonts w:ascii="Symbol" w:hAnsi="Symbol"/>
    </w:rPr>
  </w:style>
  <w:style w:type="character" w:customStyle="1" w:styleId="WW8Num236z0">
    <w:name w:val="WW8Num236z0"/>
    <w:rsid w:val="004C6536"/>
    <w:rPr>
      <w:rFonts w:ascii="Symbol" w:hAnsi="Symbol"/>
    </w:rPr>
  </w:style>
  <w:style w:type="character" w:customStyle="1" w:styleId="WW8Num236z1">
    <w:name w:val="WW8Num236z1"/>
    <w:rsid w:val="004C6536"/>
    <w:rPr>
      <w:rFonts w:ascii="Courier New" w:hAnsi="Courier New" w:cs="Courier New"/>
    </w:rPr>
  </w:style>
  <w:style w:type="character" w:customStyle="1" w:styleId="WW8Num236z2">
    <w:name w:val="WW8Num236z2"/>
    <w:rsid w:val="004C6536"/>
    <w:rPr>
      <w:rFonts w:ascii="Wingdings" w:hAnsi="Wingdings"/>
    </w:rPr>
  </w:style>
  <w:style w:type="character" w:customStyle="1" w:styleId="WW8Num237z0">
    <w:name w:val="WW8Num237z0"/>
    <w:rsid w:val="004C6536"/>
    <w:rPr>
      <w:rFonts w:ascii="Symbol" w:hAnsi="Symbol"/>
    </w:rPr>
  </w:style>
  <w:style w:type="character" w:customStyle="1" w:styleId="WW8Num237z1">
    <w:name w:val="WW8Num237z1"/>
    <w:rsid w:val="004C6536"/>
    <w:rPr>
      <w:rFonts w:ascii="Courier New" w:hAnsi="Courier New" w:cs="Courier New"/>
    </w:rPr>
  </w:style>
  <w:style w:type="character" w:customStyle="1" w:styleId="WW8Num237z2">
    <w:name w:val="WW8Num237z2"/>
    <w:rsid w:val="004C6536"/>
    <w:rPr>
      <w:rFonts w:ascii="Wingdings" w:hAnsi="Wingdings"/>
    </w:rPr>
  </w:style>
  <w:style w:type="character" w:customStyle="1" w:styleId="WW8Num241z0">
    <w:name w:val="WW8Num241z0"/>
    <w:rsid w:val="004C6536"/>
    <w:rPr>
      <w:b/>
      <w:sz w:val="22"/>
    </w:rPr>
  </w:style>
  <w:style w:type="character" w:customStyle="1" w:styleId="WW8Num248z0">
    <w:name w:val="WW8Num248z0"/>
    <w:rsid w:val="004C6536"/>
    <w:rPr>
      <w:rFonts w:ascii="Arial" w:hAnsi="Arial"/>
      <w:b/>
      <w:i w:val="0"/>
      <w:sz w:val="22"/>
    </w:rPr>
  </w:style>
  <w:style w:type="character" w:customStyle="1" w:styleId="WW8Num249z0">
    <w:name w:val="WW8Num249z0"/>
    <w:rsid w:val="004C6536"/>
    <w:rPr>
      <w:rFonts w:ascii="Arial" w:hAnsi="Arial"/>
      <w:b w:val="0"/>
      <w:i w:val="0"/>
      <w:sz w:val="28"/>
    </w:rPr>
  </w:style>
  <w:style w:type="character" w:customStyle="1" w:styleId="WW8Num254z0">
    <w:name w:val="WW8Num254z0"/>
    <w:rsid w:val="004C6536"/>
    <w:rPr>
      <w:rFonts w:ascii="Wingdings" w:hAnsi="Wingdings"/>
    </w:rPr>
  </w:style>
  <w:style w:type="character" w:customStyle="1" w:styleId="WW8Num254z1">
    <w:name w:val="WW8Num254z1"/>
    <w:rsid w:val="004C6536"/>
    <w:rPr>
      <w:rFonts w:ascii="Courier New" w:hAnsi="Courier New"/>
    </w:rPr>
  </w:style>
  <w:style w:type="character" w:customStyle="1" w:styleId="WW8Num254z3">
    <w:name w:val="WW8Num254z3"/>
    <w:rsid w:val="004C6536"/>
    <w:rPr>
      <w:rFonts w:ascii="Symbol" w:hAnsi="Symbol"/>
    </w:rPr>
  </w:style>
  <w:style w:type="character" w:customStyle="1" w:styleId="WW8Num257z0">
    <w:name w:val="WW8Num257z0"/>
    <w:rsid w:val="004C6536"/>
    <w:rPr>
      <w:b/>
    </w:rPr>
  </w:style>
  <w:style w:type="character" w:customStyle="1" w:styleId="WW8Num258z1">
    <w:name w:val="WW8Num258z1"/>
    <w:rsid w:val="004C6536"/>
    <w:rPr>
      <w:rFonts w:ascii="Courier New" w:hAnsi="Courier New" w:cs="Courier New"/>
    </w:rPr>
  </w:style>
  <w:style w:type="character" w:customStyle="1" w:styleId="WW8Num258z2">
    <w:name w:val="WW8Num258z2"/>
    <w:rsid w:val="004C6536"/>
    <w:rPr>
      <w:rFonts w:ascii="Wingdings" w:hAnsi="Wingdings"/>
    </w:rPr>
  </w:style>
  <w:style w:type="character" w:customStyle="1" w:styleId="WW8Num258z3">
    <w:name w:val="WW8Num258z3"/>
    <w:rsid w:val="004C6536"/>
    <w:rPr>
      <w:rFonts w:ascii="Symbol" w:hAnsi="Symbol"/>
    </w:rPr>
  </w:style>
  <w:style w:type="character" w:customStyle="1" w:styleId="WW8Num261z0">
    <w:name w:val="WW8Num261z0"/>
    <w:rsid w:val="004C6536"/>
    <w:rPr>
      <w:b w:val="0"/>
    </w:rPr>
  </w:style>
  <w:style w:type="character" w:customStyle="1" w:styleId="WW8Num262z0">
    <w:name w:val="WW8Num262z0"/>
    <w:rsid w:val="004C6536"/>
    <w:rPr>
      <w:rFonts w:ascii="Symbol" w:hAnsi="Symbol"/>
    </w:rPr>
  </w:style>
  <w:style w:type="character" w:customStyle="1" w:styleId="WW8Num263z0">
    <w:name w:val="WW8Num263z0"/>
    <w:rsid w:val="004C6536"/>
    <w:rPr>
      <w:rFonts w:ascii="Times New Roman" w:eastAsia="Times New Roman" w:hAnsi="Times New Roman" w:cs="Times New Roman"/>
    </w:rPr>
  </w:style>
  <w:style w:type="character" w:customStyle="1" w:styleId="WW8Num263z1">
    <w:name w:val="WW8Num263z1"/>
    <w:rsid w:val="004C6536"/>
    <w:rPr>
      <w:rFonts w:ascii="Courier New" w:hAnsi="Courier New"/>
    </w:rPr>
  </w:style>
  <w:style w:type="character" w:customStyle="1" w:styleId="WW8Num263z2">
    <w:name w:val="WW8Num263z2"/>
    <w:rsid w:val="004C6536"/>
    <w:rPr>
      <w:rFonts w:ascii="Wingdings" w:hAnsi="Wingdings"/>
    </w:rPr>
  </w:style>
  <w:style w:type="character" w:customStyle="1" w:styleId="WW8Num263z3">
    <w:name w:val="WW8Num263z3"/>
    <w:rsid w:val="004C6536"/>
    <w:rPr>
      <w:rFonts w:ascii="Symbol" w:hAnsi="Symbol"/>
    </w:rPr>
  </w:style>
  <w:style w:type="character" w:customStyle="1" w:styleId="WW8Num265z0">
    <w:name w:val="WW8Num265z0"/>
    <w:rsid w:val="004C6536"/>
    <w:rPr>
      <w:rFonts w:ascii="Symbol" w:hAnsi="Symbol"/>
    </w:rPr>
  </w:style>
  <w:style w:type="character" w:customStyle="1" w:styleId="WW8Num265z1">
    <w:name w:val="WW8Num265z1"/>
    <w:rsid w:val="004C6536"/>
    <w:rPr>
      <w:rFonts w:ascii="Courier New" w:hAnsi="Courier New" w:cs="Courier New"/>
    </w:rPr>
  </w:style>
  <w:style w:type="character" w:customStyle="1" w:styleId="WW8Num265z2">
    <w:name w:val="WW8Num265z2"/>
    <w:rsid w:val="004C6536"/>
    <w:rPr>
      <w:rFonts w:ascii="Wingdings" w:hAnsi="Wingdings"/>
    </w:rPr>
  </w:style>
  <w:style w:type="character" w:customStyle="1" w:styleId="WW8Num266z0">
    <w:name w:val="WW8Num266z0"/>
    <w:rsid w:val="004C6536"/>
    <w:rPr>
      <w:rFonts w:ascii="Arial" w:hAnsi="Arial"/>
      <w:b w:val="0"/>
      <w:i w:val="0"/>
      <w:color w:val="000000"/>
      <w:sz w:val="22"/>
      <w:u w:val="none"/>
    </w:rPr>
  </w:style>
  <w:style w:type="character" w:customStyle="1" w:styleId="WW8Num267z0">
    <w:name w:val="WW8Num267z0"/>
    <w:rsid w:val="004C6536"/>
    <w:rPr>
      <w:rFonts w:ascii="Symbol" w:hAnsi="Symbol"/>
    </w:rPr>
  </w:style>
  <w:style w:type="character" w:customStyle="1" w:styleId="WW8Num267z1">
    <w:name w:val="WW8Num267z1"/>
    <w:rsid w:val="004C6536"/>
    <w:rPr>
      <w:rFonts w:ascii="Courier New" w:hAnsi="Courier New" w:cs="Courier New"/>
    </w:rPr>
  </w:style>
  <w:style w:type="character" w:customStyle="1" w:styleId="WW8Num267z2">
    <w:name w:val="WW8Num267z2"/>
    <w:rsid w:val="004C6536"/>
    <w:rPr>
      <w:rFonts w:ascii="Wingdings" w:hAnsi="Wingdings"/>
    </w:rPr>
  </w:style>
  <w:style w:type="character" w:customStyle="1" w:styleId="WW8Num268z0">
    <w:name w:val="WW8Num268z0"/>
    <w:rsid w:val="004C6536"/>
    <w:rPr>
      <w:rFonts w:ascii="Arial" w:hAnsi="Arial"/>
      <w:b/>
      <w:i w:val="0"/>
      <w:sz w:val="24"/>
      <w:u w:val="none"/>
    </w:rPr>
  </w:style>
  <w:style w:type="character" w:customStyle="1" w:styleId="WW8Num269z0">
    <w:name w:val="WW8Num269z0"/>
    <w:rsid w:val="004C6536"/>
    <w:rPr>
      <w:rFonts w:ascii="Arial" w:hAnsi="Arial"/>
      <w:b w:val="0"/>
      <w:i w:val="0"/>
    </w:rPr>
  </w:style>
  <w:style w:type="character" w:customStyle="1" w:styleId="WW8Num273z0">
    <w:name w:val="WW8Num273z0"/>
    <w:rsid w:val="004C6536"/>
    <w:rPr>
      <w:b/>
    </w:rPr>
  </w:style>
  <w:style w:type="character" w:customStyle="1" w:styleId="WW8Num276z0">
    <w:name w:val="WW8Num276z0"/>
    <w:rsid w:val="004C6536"/>
    <w:rPr>
      <w:b/>
    </w:rPr>
  </w:style>
  <w:style w:type="character" w:customStyle="1" w:styleId="WW8Num278z0">
    <w:name w:val="WW8Num278z0"/>
    <w:rsid w:val="004C6536"/>
    <w:rPr>
      <w:b/>
    </w:rPr>
  </w:style>
  <w:style w:type="character" w:customStyle="1" w:styleId="WW8Num281z0">
    <w:name w:val="WW8Num281z0"/>
    <w:rsid w:val="004C6536"/>
    <w:rPr>
      <w:rFonts w:ascii="Times New Roman" w:hAnsi="Times New Roman" w:cs="Times New Roman"/>
    </w:rPr>
  </w:style>
  <w:style w:type="character" w:customStyle="1" w:styleId="WW8Num282z0">
    <w:name w:val="WW8Num282z0"/>
    <w:rsid w:val="004C6536"/>
    <w:rPr>
      <w:rFonts w:ascii="Arial" w:hAnsi="Arial"/>
      <w:b w:val="0"/>
      <w:i w:val="0"/>
    </w:rPr>
  </w:style>
  <w:style w:type="character" w:customStyle="1" w:styleId="WW8Num282z1">
    <w:name w:val="WW8Num282z1"/>
    <w:rsid w:val="004C6536"/>
    <w:rPr>
      <w:rFonts w:ascii="Symbol" w:hAnsi="Symbol"/>
      <w:b w:val="0"/>
      <w:i w:val="0"/>
    </w:rPr>
  </w:style>
  <w:style w:type="character" w:customStyle="1" w:styleId="WW8Num283z0">
    <w:name w:val="WW8Num283z0"/>
    <w:rsid w:val="004C6536"/>
    <w:rPr>
      <w:rFonts w:ascii="Times New Roman" w:hAnsi="Times New Roman"/>
    </w:rPr>
  </w:style>
  <w:style w:type="character" w:customStyle="1" w:styleId="WW8Num284z0">
    <w:name w:val="WW8Num284z0"/>
    <w:rsid w:val="004C6536"/>
    <w:rPr>
      <w:b/>
    </w:rPr>
  </w:style>
  <w:style w:type="character" w:customStyle="1" w:styleId="WW8Num285z0">
    <w:name w:val="WW8Num285z0"/>
    <w:rsid w:val="004C6536"/>
    <w:rPr>
      <w:b/>
    </w:rPr>
  </w:style>
  <w:style w:type="character" w:customStyle="1" w:styleId="WW8NumSt99z0">
    <w:name w:val="WW8NumSt99z0"/>
    <w:rsid w:val="004C6536"/>
    <w:rPr>
      <w:rFonts w:ascii="Arial" w:hAnsi="Arial"/>
      <w:b w:val="0"/>
      <w:i w:val="0"/>
      <w:sz w:val="22"/>
      <w:u w:val="none"/>
    </w:rPr>
  </w:style>
  <w:style w:type="character" w:customStyle="1" w:styleId="WW8NumSt145z0">
    <w:name w:val="WW8NumSt145z0"/>
    <w:rsid w:val="004C6536"/>
    <w:rPr>
      <w:rFonts w:ascii="Symbol" w:hAnsi="Symbol"/>
    </w:rPr>
  </w:style>
  <w:style w:type="character" w:customStyle="1" w:styleId="WW8NumSt203z0">
    <w:name w:val="WW8NumSt203z0"/>
    <w:rsid w:val="004C6536"/>
    <w:rPr>
      <w:rFonts w:ascii="Arial" w:hAnsi="Arial"/>
      <w:b w:val="0"/>
      <w:i w:val="0"/>
      <w:sz w:val="24"/>
      <w:u w:val="none"/>
    </w:rPr>
  </w:style>
  <w:style w:type="character" w:customStyle="1" w:styleId="WW8NumSt219z0">
    <w:name w:val="WW8NumSt219z0"/>
    <w:rsid w:val="004C6536"/>
    <w:rPr>
      <w:rFonts w:ascii="Arial" w:hAnsi="Arial"/>
      <w:b w:val="0"/>
      <w:i w:val="0"/>
      <w:color w:val="000000"/>
      <w:sz w:val="22"/>
      <w:u w:val="none"/>
    </w:rPr>
  </w:style>
  <w:style w:type="paragraph" w:customStyle="1" w:styleId="WW-Tekstpodstawowywcity3">
    <w:name w:val="WW-Tekst podstawowy wcięty 3"/>
    <w:basedOn w:val="Normalny"/>
    <w:rsid w:val="004C6536"/>
    <w:pPr>
      <w:tabs>
        <w:tab w:val="left" w:pos="3969"/>
      </w:tabs>
      <w:suppressAutoHyphens/>
      <w:ind w:left="284" w:hanging="2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W-Legenda">
    <w:name w:val="WW-Legenda"/>
    <w:basedOn w:val="Normalny"/>
    <w:next w:val="Normalny"/>
    <w:rsid w:val="004C6536"/>
    <w:pPr>
      <w:suppressAutoHyphens/>
      <w:ind w:left="75"/>
    </w:pPr>
    <w:rPr>
      <w:b/>
      <w:bCs/>
      <w:szCs w:val="20"/>
      <w:lang w:eastAsia="ar-SA"/>
    </w:rPr>
  </w:style>
  <w:style w:type="paragraph" w:customStyle="1" w:styleId="Tekstpodstawowy21">
    <w:name w:val="Tekst podstawowy 21"/>
    <w:basedOn w:val="Normalny"/>
    <w:rsid w:val="004C653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C6536"/>
    <w:pPr>
      <w:overflowPunct w:val="0"/>
      <w:autoSpaceDE w:val="0"/>
      <w:autoSpaceDN w:val="0"/>
      <w:adjustRightInd w:val="0"/>
      <w:ind w:left="360" w:hanging="540"/>
      <w:textAlignment w:val="baseline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rsid w:val="004C6536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b/>
      <w:sz w:val="28"/>
      <w:szCs w:val="20"/>
    </w:rPr>
  </w:style>
  <w:style w:type="paragraph" w:customStyle="1" w:styleId="WW-Indeks11111111">
    <w:name w:val="WW-Indeks11111111"/>
    <w:basedOn w:val="Normalny"/>
    <w:rsid w:val="004C6536"/>
    <w:pPr>
      <w:suppressLineNumbers/>
      <w:suppressAutoHyphens/>
    </w:pPr>
    <w:rPr>
      <w:rFonts w:cs="Tahoma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4C6536"/>
    <w:pPr>
      <w:suppressAutoHyphens/>
      <w:spacing w:after="60"/>
      <w:jc w:val="center"/>
      <w:outlineLvl w:val="1"/>
    </w:pPr>
    <w:rPr>
      <w:rFonts w:ascii="Cambria" w:hAnsi="Cambria"/>
      <w:lang w:eastAsia="ar-SA"/>
    </w:rPr>
  </w:style>
  <w:style w:type="character" w:customStyle="1" w:styleId="PodtytuZnak">
    <w:name w:val="Podtytuł Znak"/>
    <w:basedOn w:val="Domylnaczcionkaakapitu"/>
    <w:link w:val="Podtytu"/>
    <w:rsid w:val="004C6536"/>
    <w:rPr>
      <w:rFonts w:ascii="Cambria" w:eastAsia="Times New Roman" w:hAnsi="Cambria" w:cs="Times New Roman"/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4C6536"/>
    <w:rPr>
      <w:color w:val="800080"/>
      <w:u w:val="single"/>
    </w:rPr>
  </w:style>
  <w:style w:type="paragraph" w:customStyle="1" w:styleId="Tekstpodstawowy22">
    <w:name w:val="Tekst podstawowy 22"/>
    <w:basedOn w:val="Normalny"/>
    <w:rsid w:val="004C653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ar-SA"/>
    </w:rPr>
  </w:style>
  <w:style w:type="paragraph" w:customStyle="1" w:styleId="Tekstpodstawowywcity22">
    <w:name w:val="Tekst podstawowy wcięty 22"/>
    <w:basedOn w:val="Normalny"/>
    <w:rsid w:val="004C6536"/>
    <w:pPr>
      <w:overflowPunct w:val="0"/>
      <w:autoSpaceDE w:val="0"/>
      <w:autoSpaceDN w:val="0"/>
      <w:adjustRightInd w:val="0"/>
      <w:ind w:left="360" w:hanging="540"/>
      <w:textAlignment w:val="baseline"/>
    </w:pPr>
    <w:rPr>
      <w:rFonts w:ascii="Arial" w:hAnsi="Arial"/>
      <w:szCs w:val="20"/>
    </w:rPr>
  </w:style>
  <w:style w:type="paragraph" w:customStyle="1" w:styleId="Tekstpodstawowy32">
    <w:name w:val="Tekst podstawowy 32"/>
    <w:basedOn w:val="Normalny"/>
    <w:rsid w:val="004C6536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b/>
      <w:sz w:val="28"/>
      <w:szCs w:val="20"/>
    </w:rPr>
  </w:style>
  <w:style w:type="paragraph" w:customStyle="1" w:styleId="Tekstpodstawowy23">
    <w:name w:val="Tekst podstawowy 23"/>
    <w:basedOn w:val="Normalny"/>
    <w:rsid w:val="004C653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ar-SA"/>
    </w:rPr>
  </w:style>
  <w:style w:type="paragraph" w:customStyle="1" w:styleId="Tekstpodstawowywcity23">
    <w:name w:val="Tekst podstawowy wcięty 23"/>
    <w:basedOn w:val="Normalny"/>
    <w:rsid w:val="004C6536"/>
    <w:pPr>
      <w:overflowPunct w:val="0"/>
      <w:autoSpaceDE w:val="0"/>
      <w:autoSpaceDN w:val="0"/>
      <w:adjustRightInd w:val="0"/>
      <w:ind w:left="360" w:hanging="540"/>
      <w:textAlignment w:val="baseline"/>
    </w:pPr>
    <w:rPr>
      <w:rFonts w:ascii="Arial" w:hAnsi="Arial"/>
      <w:szCs w:val="20"/>
    </w:rPr>
  </w:style>
  <w:style w:type="paragraph" w:customStyle="1" w:styleId="Tekstpodstawowy33">
    <w:name w:val="Tekst podstawowy 33"/>
    <w:basedOn w:val="Normalny"/>
    <w:rsid w:val="004C6536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b/>
      <w:sz w:val="28"/>
      <w:szCs w:val="20"/>
    </w:rPr>
  </w:style>
  <w:style w:type="paragraph" w:customStyle="1" w:styleId="Tekstpodstawowy24">
    <w:name w:val="Tekst podstawowy 24"/>
    <w:basedOn w:val="Normalny"/>
    <w:rsid w:val="004C653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ar-SA"/>
    </w:rPr>
  </w:style>
  <w:style w:type="paragraph" w:customStyle="1" w:styleId="Tekstpodstawowywcity24">
    <w:name w:val="Tekst podstawowy wcięty 24"/>
    <w:basedOn w:val="Normalny"/>
    <w:rsid w:val="004C6536"/>
    <w:pPr>
      <w:overflowPunct w:val="0"/>
      <w:autoSpaceDE w:val="0"/>
      <w:autoSpaceDN w:val="0"/>
      <w:adjustRightInd w:val="0"/>
      <w:ind w:left="360" w:hanging="540"/>
      <w:textAlignment w:val="baseline"/>
    </w:pPr>
    <w:rPr>
      <w:rFonts w:ascii="Arial" w:hAnsi="Arial"/>
      <w:szCs w:val="20"/>
    </w:rPr>
  </w:style>
  <w:style w:type="paragraph" w:customStyle="1" w:styleId="Tekstpodstawowy34">
    <w:name w:val="Tekst podstawowy 34"/>
    <w:basedOn w:val="Normalny"/>
    <w:rsid w:val="004C6536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b/>
      <w:sz w:val="28"/>
      <w:szCs w:val="20"/>
    </w:rPr>
  </w:style>
  <w:style w:type="paragraph" w:customStyle="1" w:styleId="Tekstpodstawowy25">
    <w:name w:val="Tekst podstawowy 25"/>
    <w:basedOn w:val="Normalny"/>
    <w:rsid w:val="004C653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ar-SA"/>
    </w:rPr>
  </w:style>
  <w:style w:type="paragraph" w:customStyle="1" w:styleId="Tekstpodstawowywcity25">
    <w:name w:val="Tekst podstawowy wcięty 25"/>
    <w:basedOn w:val="Normalny"/>
    <w:rsid w:val="004C6536"/>
    <w:pPr>
      <w:overflowPunct w:val="0"/>
      <w:autoSpaceDE w:val="0"/>
      <w:autoSpaceDN w:val="0"/>
      <w:adjustRightInd w:val="0"/>
      <w:ind w:left="360" w:hanging="540"/>
      <w:textAlignment w:val="baseline"/>
    </w:pPr>
    <w:rPr>
      <w:rFonts w:ascii="Arial" w:hAnsi="Arial"/>
      <w:szCs w:val="20"/>
    </w:rPr>
  </w:style>
  <w:style w:type="paragraph" w:customStyle="1" w:styleId="Tekstpodstawowy35">
    <w:name w:val="Tekst podstawowy 35"/>
    <w:basedOn w:val="Normalny"/>
    <w:rsid w:val="004C6536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b/>
      <w:sz w:val="28"/>
      <w:szCs w:val="20"/>
    </w:rPr>
  </w:style>
  <w:style w:type="paragraph" w:customStyle="1" w:styleId="Tekstpodstawowy26">
    <w:name w:val="Tekst podstawowy 26"/>
    <w:basedOn w:val="Normalny"/>
    <w:rsid w:val="004C653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ar-SA"/>
    </w:rPr>
  </w:style>
  <w:style w:type="paragraph" w:customStyle="1" w:styleId="Tekstpodstawowywcity26">
    <w:name w:val="Tekst podstawowy wcięty 26"/>
    <w:basedOn w:val="Normalny"/>
    <w:rsid w:val="004C6536"/>
    <w:pPr>
      <w:overflowPunct w:val="0"/>
      <w:autoSpaceDE w:val="0"/>
      <w:autoSpaceDN w:val="0"/>
      <w:adjustRightInd w:val="0"/>
      <w:ind w:left="360" w:hanging="540"/>
      <w:textAlignment w:val="baseline"/>
    </w:pPr>
    <w:rPr>
      <w:rFonts w:ascii="Arial" w:hAnsi="Arial"/>
      <w:szCs w:val="20"/>
    </w:rPr>
  </w:style>
  <w:style w:type="paragraph" w:customStyle="1" w:styleId="Tekstpodstawowy36">
    <w:name w:val="Tekst podstawowy 36"/>
    <w:basedOn w:val="Normalny"/>
    <w:rsid w:val="004C6536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b/>
      <w:sz w:val="28"/>
      <w:szCs w:val="20"/>
    </w:rPr>
  </w:style>
  <w:style w:type="paragraph" w:customStyle="1" w:styleId="Tekstpodstawowy27">
    <w:name w:val="Tekst podstawowy 27"/>
    <w:basedOn w:val="Normalny"/>
    <w:rsid w:val="004C653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ar-SA"/>
    </w:rPr>
  </w:style>
  <w:style w:type="paragraph" w:customStyle="1" w:styleId="Tekstpodstawowywcity27">
    <w:name w:val="Tekst podstawowy wcięty 27"/>
    <w:basedOn w:val="Normalny"/>
    <w:rsid w:val="004C6536"/>
    <w:pPr>
      <w:overflowPunct w:val="0"/>
      <w:autoSpaceDE w:val="0"/>
      <w:autoSpaceDN w:val="0"/>
      <w:adjustRightInd w:val="0"/>
      <w:ind w:left="360" w:hanging="540"/>
      <w:textAlignment w:val="baseline"/>
    </w:pPr>
    <w:rPr>
      <w:rFonts w:ascii="Arial" w:hAnsi="Arial"/>
      <w:szCs w:val="20"/>
    </w:rPr>
  </w:style>
  <w:style w:type="paragraph" w:customStyle="1" w:styleId="Tekstpodstawowy37">
    <w:name w:val="Tekst podstawowy 37"/>
    <w:basedOn w:val="Normalny"/>
    <w:rsid w:val="004C6536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b/>
      <w:sz w:val="28"/>
      <w:szCs w:val="20"/>
    </w:rPr>
  </w:style>
  <w:style w:type="paragraph" w:customStyle="1" w:styleId="Tekstpodstawowy28">
    <w:name w:val="Tekst podstawowy 28"/>
    <w:basedOn w:val="Normalny"/>
    <w:rsid w:val="004C653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ar-SA"/>
    </w:rPr>
  </w:style>
  <w:style w:type="character" w:customStyle="1" w:styleId="grame">
    <w:name w:val="grame"/>
    <w:basedOn w:val="Domylnaczcionkaakapitu"/>
    <w:rsid w:val="004C6536"/>
  </w:style>
  <w:style w:type="character" w:customStyle="1" w:styleId="spelle">
    <w:name w:val="spelle"/>
    <w:basedOn w:val="Domylnaczcionkaakapitu"/>
    <w:rsid w:val="004C6536"/>
  </w:style>
  <w:style w:type="paragraph" w:customStyle="1" w:styleId="Akapitzlist1">
    <w:name w:val="Akapit z listą1"/>
    <w:basedOn w:val="Normalny"/>
    <w:rsid w:val="004C6536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ZnakZnak1">
    <w:name w:val="Znak Znak1"/>
    <w:rsid w:val="004C6536"/>
    <w:rPr>
      <w:sz w:val="24"/>
      <w:szCs w:val="24"/>
      <w:lang w:eastAsia="ar-SA"/>
    </w:rPr>
  </w:style>
  <w:style w:type="numbering" w:customStyle="1" w:styleId="WW8Num28">
    <w:name w:val="WW8Num28"/>
    <w:basedOn w:val="Bezlisty"/>
    <w:rsid w:val="004C6536"/>
    <w:pPr>
      <w:numPr>
        <w:numId w:val="29"/>
      </w:numPr>
    </w:pPr>
  </w:style>
  <w:style w:type="paragraph" w:customStyle="1" w:styleId="Standarduser">
    <w:name w:val="Standard (user)"/>
    <w:rsid w:val="004C6536"/>
    <w:pPr>
      <w:suppressAutoHyphens/>
      <w:autoSpaceDN w:val="0"/>
      <w:spacing w:after="0" w:line="240" w:lineRule="auto"/>
      <w:textAlignment w:val="baseline"/>
    </w:pPr>
    <w:rPr>
      <w:rFonts w:ascii="Times New Roman" w:eastAsia="Courier New" w:hAnsi="Times New Roman" w:cs="Symbol"/>
      <w:kern w:val="3"/>
      <w:sz w:val="24"/>
      <w:szCs w:val="24"/>
      <w:lang w:eastAsia="ar-SA" w:bidi="hi-IN"/>
    </w:rPr>
  </w:style>
  <w:style w:type="paragraph" w:customStyle="1" w:styleId="Nagwek21">
    <w:name w:val="Nagłówek 21"/>
    <w:basedOn w:val="Normalny"/>
    <w:qFormat/>
    <w:rsid w:val="00E73092"/>
    <w:pPr>
      <w:keepNext/>
      <w:numPr>
        <w:ilvl w:val="1"/>
        <w:numId w:val="41"/>
      </w:numPr>
      <w:tabs>
        <w:tab w:val="left" w:pos="1190"/>
      </w:tabs>
      <w:suppressAutoHyphens/>
      <w:jc w:val="both"/>
      <w:outlineLvl w:val="1"/>
    </w:pPr>
    <w:rPr>
      <w:rFonts w:ascii="Arial" w:hAnsi="Arial"/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XX. Oferta wspólna  wspólne ubieganie się wykonawców o udzielenie zamówienia – d</vt:lpstr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Siecińska</dc:creator>
  <cp:keywords/>
  <dc:description/>
  <cp:lastModifiedBy>Ewa Kulwicka</cp:lastModifiedBy>
  <cp:revision>30</cp:revision>
  <cp:lastPrinted>2025-11-26T11:38:00Z</cp:lastPrinted>
  <dcterms:created xsi:type="dcterms:W3CDTF">2022-09-26T11:53:00Z</dcterms:created>
  <dcterms:modified xsi:type="dcterms:W3CDTF">2025-11-26T12:55:00Z</dcterms:modified>
</cp:coreProperties>
</file>